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E31C0" w:rsidRPr="00A31CFC" w:rsidRDefault="00A31CFC" w:rsidP="0050181B">
      <w:pPr>
        <w:pStyle w:val="berschrift1"/>
        <w:tabs>
          <w:tab w:val="left" w:pos="4834"/>
        </w:tabs>
        <w:jc w:val="center"/>
        <w:rPr>
          <w:lang w:val="de-DE"/>
        </w:rPr>
      </w:pPr>
      <w:r>
        <w:rPr>
          <w:lang w:val="de-DE"/>
        </w:rPr>
        <w:t>Pressetext</w:t>
      </w:r>
    </w:p>
    <w:p w:rsidR="00911F1F" w:rsidRPr="00A31CFC" w:rsidRDefault="00911F1F" w:rsidP="00911F1F">
      <w:pPr>
        <w:jc w:val="center"/>
        <w:rPr>
          <w:lang w:val="de-DE"/>
        </w:rPr>
      </w:pPr>
    </w:p>
    <w:p w:rsidR="000E518D" w:rsidRPr="000E518D" w:rsidRDefault="002A7C3D" w:rsidP="00B5227F">
      <w:pPr>
        <w:rPr>
          <w:i/>
          <w:szCs w:val="24"/>
        </w:rPr>
      </w:pPr>
      <w:r w:rsidRPr="000E518D">
        <w:rPr>
          <w:lang w:val="de-DE"/>
        </w:rPr>
        <w:t xml:space="preserve">„Augustinerfinder“ – Die </w:t>
      </w:r>
      <w:proofErr w:type="spellStart"/>
      <w:r w:rsidRPr="000E518D">
        <w:rPr>
          <w:lang w:val="de-DE"/>
        </w:rPr>
        <w:t>App</w:t>
      </w:r>
      <w:proofErr w:type="spellEnd"/>
      <w:r w:rsidRPr="000E518D">
        <w:rPr>
          <w:lang w:val="de-DE"/>
        </w:rPr>
        <w:t xml:space="preserve">, die zeigt, wo </w:t>
      </w:r>
      <w:proofErr w:type="gramStart"/>
      <w:r w:rsidRPr="000E518D">
        <w:rPr>
          <w:lang w:val="de-DE"/>
        </w:rPr>
        <w:t>man echtes Augustiner Bier</w:t>
      </w:r>
      <w:proofErr w:type="gramEnd"/>
      <w:r w:rsidRPr="000E518D">
        <w:rPr>
          <w:lang w:val="de-DE"/>
        </w:rPr>
        <w:t xml:space="preserve"> genießen kann.</w:t>
      </w:r>
      <w:r w:rsidRPr="000E518D">
        <w:rPr>
          <w:lang w:val="de-DE"/>
        </w:rPr>
        <w:br/>
      </w:r>
      <w:r w:rsidRPr="000E518D">
        <w:rPr>
          <w:lang w:val="de-DE"/>
        </w:rPr>
        <w:br/>
        <w:t xml:space="preserve">Gerade in Zeiten zunehmender Globalisierung, wachsender Mobilität und einem Überangebot an digitalen Inhalten möchten wir eine klare, authentische und regional verwurzelte Lösung anbieten: Eine </w:t>
      </w:r>
      <w:proofErr w:type="spellStart"/>
      <w:r w:rsidRPr="000E518D">
        <w:rPr>
          <w:lang w:val="de-DE"/>
        </w:rPr>
        <w:t>App</w:t>
      </w:r>
      <w:proofErr w:type="spellEnd"/>
      <w:r w:rsidRPr="000E518D">
        <w:rPr>
          <w:lang w:val="de-DE"/>
        </w:rPr>
        <w:t>, mit der sich Nutzer überall auf der Welt gezielt Wirtshäuser, Biergärten und Lokale anzeigen lassen können, die Augustiner führen – vom Holzfass bis zur Flasche.</w:t>
      </w:r>
      <w:r w:rsidRPr="000E518D">
        <w:rPr>
          <w:lang w:val="de-DE"/>
        </w:rPr>
        <w:br/>
      </w:r>
      <w:r w:rsidRPr="000E518D">
        <w:rPr>
          <w:lang w:val="de-DE"/>
        </w:rPr>
        <w:br/>
      </w:r>
      <w:r w:rsidR="009A3596" w:rsidRPr="000E518D">
        <w:rPr>
          <w:szCs w:val="24"/>
        </w:rPr>
        <w:t xml:space="preserve">Die </w:t>
      </w:r>
      <w:proofErr w:type="spellStart"/>
      <w:r w:rsidR="009A3596" w:rsidRPr="000E518D">
        <w:rPr>
          <w:szCs w:val="24"/>
        </w:rPr>
        <w:t>Idee</w:t>
      </w:r>
      <w:proofErr w:type="spellEnd"/>
      <w:r w:rsidR="009A3596" w:rsidRPr="000E518D">
        <w:rPr>
          <w:szCs w:val="24"/>
        </w:rPr>
        <w:t xml:space="preserve"> </w:t>
      </w:r>
      <w:proofErr w:type="spellStart"/>
      <w:r w:rsidR="009A3596" w:rsidRPr="000E518D">
        <w:rPr>
          <w:szCs w:val="24"/>
        </w:rPr>
        <w:t>zur</w:t>
      </w:r>
      <w:proofErr w:type="spellEnd"/>
      <w:r w:rsidR="009A3596" w:rsidRPr="000E518D">
        <w:rPr>
          <w:szCs w:val="24"/>
        </w:rPr>
        <w:t xml:space="preserve"> </w:t>
      </w:r>
      <w:proofErr w:type="spellStart"/>
      <w:r w:rsidR="009A3596" w:rsidRPr="000E518D">
        <w:rPr>
          <w:szCs w:val="24"/>
        </w:rPr>
        <w:t>Augustinerfinder</w:t>
      </w:r>
      <w:proofErr w:type="spellEnd"/>
      <w:r w:rsidR="009A3596" w:rsidRPr="000E518D">
        <w:rPr>
          <w:szCs w:val="24"/>
        </w:rPr>
        <w:t xml:space="preserve">-App </w:t>
      </w:r>
      <w:proofErr w:type="spellStart"/>
      <w:r w:rsidR="009A3596" w:rsidRPr="000E518D">
        <w:rPr>
          <w:szCs w:val="24"/>
        </w:rPr>
        <w:t>entstand</w:t>
      </w:r>
      <w:proofErr w:type="spellEnd"/>
      <w:r w:rsidR="009A3596" w:rsidRPr="000E518D">
        <w:rPr>
          <w:szCs w:val="24"/>
        </w:rPr>
        <w:t xml:space="preserve"> </w:t>
      </w:r>
      <w:proofErr w:type="spellStart"/>
      <w:r w:rsidR="009A3596" w:rsidRPr="000E518D">
        <w:rPr>
          <w:szCs w:val="24"/>
        </w:rPr>
        <w:t>aus</w:t>
      </w:r>
      <w:proofErr w:type="spellEnd"/>
      <w:r w:rsidR="009A3596" w:rsidRPr="000E518D">
        <w:rPr>
          <w:szCs w:val="24"/>
        </w:rPr>
        <w:t xml:space="preserve"> </w:t>
      </w:r>
      <w:proofErr w:type="spellStart"/>
      <w:r w:rsidR="009A3596" w:rsidRPr="000E518D">
        <w:rPr>
          <w:szCs w:val="24"/>
        </w:rPr>
        <w:t>einer</w:t>
      </w:r>
      <w:proofErr w:type="spellEnd"/>
      <w:r w:rsidR="009A3596" w:rsidRPr="000E518D">
        <w:rPr>
          <w:szCs w:val="24"/>
        </w:rPr>
        <w:t xml:space="preserve"> </w:t>
      </w:r>
      <w:proofErr w:type="spellStart"/>
      <w:r w:rsidR="009A3596" w:rsidRPr="000E518D">
        <w:rPr>
          <w:szCs w:val="24"/>
        </w:rPr>
        <w:t>ganz</w:t>
      </w:r>
      <w:proofErr w:type="spellEnd"/>
      <w:r w:rsidR="009A3596" w:rsidRPr="000E518D">
        <w:rPr>
          <w:szCs w:val="24"/>
        </w:rPr>
        <w:t xml:space="preserve"> </w:t>
      </w:r>
      <w:proofErr w:type="spellStart"/>
      <w:r w:rsidR="009A3596" w:rsidRPr="000E518D">
        <w:rPr>
          <w:szCs w:val="24"/>
        </w:rPr>
        <w:t>persönlichen</w:t>
      </w:r>
      <w:proofErr w:type="spellEnd"/>
      <w:r w:rsidR="009A3596" w:rsidRPr="000E518D">
        <w:rPr>
          <w:szCs w:val="24"/>
        </w:rPr>
        <w:t xml:space="preserve"> </w:t>
      </w:r>
      <w:proofErr w:type="spellStart"/>
      <w:r w:rsidR="009A3596" w:rsidRPr="000E518D">
        <w:rPr>
          <w:szCs w:val="24"/>
        </w:rPr>
        <w:t>Alltagssituation</w:t>
      </w:r>
      <w:proofErr w:type="spellEnd"/>
      <w:r w:rsidR="009A3596" w:rsidRPr="000E518D">
        <w:rPr>
          <w:szCs w:val="24"/>
        </w:rPr>
        <w:t xml:space="preserve">. Auf </w:t>
      </w:r>
      <w:proofErr w:type="spellStart"/>
      <w:r w:rsidR="009A3596" w:rsidRPr="000E518D">
        <w:rPr>
          <w:szCs w:val="24"/>
        </w:rPr>
        <w:t>einer</w:t>
      </w:r>
      <w:proofErr w:type="spellEnd"/>
      <w:r w:rsidR="009A3596" w:rsidRPr="000E518D">
        <w:rPr>
          <w:szCs w:val="24"/>
        </w:rPr>
        <w:t xml:space="preserve"> </w:t>
      </w:r>
      <w:proofErr w:type="spellStart"/>
      <w:r w:rsidR="009A3596" w:rsidRPr="000E518D">
        <w:rPr>
          <w:szCs w:val="24"/>
        </w:rPr>
        <w:t>privaten</w:t>
      </w:r>
      <w:proofErr w:type="spellEnd"/>
      <w:r w:rsidR="009A3596" w:rsidRPr="000E518D">
        <w:rPr>
          <w:szCs w:val="24"/>
        </w:rPr>
        <w:t xml:space="preserve"> </w:t>
      </w:r>
      <w:proofErr w:type="spellStart"/>
      <w:r w:rsidR="009A3596" w:rsidRPr="000E518D">
        <w:rPr>
          <w:szCs w:val="24"/>
        </w:rPr>
        <w:t>Radtour</w:t>
      </w:r>
      <w:proofErr w:type="spellEnd"/>
      <w:r w:rsidR="009A3596" w:rsidRPr="000E518D">
        <w:rPr>
          <w:szCs w:val="24"/>
        </w:rPr>
        <w:t xml:space="preserve"> </w:t>
      </w:r>
      <w:proofErr w:type="spellStart"/>
      <w:r w:rsidR="009A3596" w:rsidRPr="000E518D">
        <w:rPr>
          <w:szCs w:val="24"/>
        </w:rPr>
        <w:t>im</w:t>
      </w:r>
      <w:proofErr w:type="spellEnd"/>
      <w:r w:rsidR="009A3596" w:rsidRPr="000E518D">
        <w:rPr>
          <w:szCs w:val="24"/>
        </w:rPr>
        <w:t xml:space="preserve"> </w:t>
      </w:r>
      <w:proofErr w:type="spellStart"/>
      <w:r w:rsidR="009A3596" w:rsidRPr="000E518D">
        <w:rPr>
          <w:szCs w:val="24"/>
        </w:rPr>
        <w:t>Juni</w:t>
      </w:r>
      <w:proofErr w:type="spellEnd"/>
      <w:r w:rsidR="009A3596" w:rsidRPr="000E518D">
        <w:rPr>
          <w:szCs w:val="24"/>
        </w:rPr>
        <w:t xml:space="preserve"> 2025 </w:t>
      </w:r>
      <w:proofErr w:type="spellStart"/>
      <w:r w:rsidR="009A3596" w:rsidRPr="000E518D">
        <w:rPr>
          <w:szCs w:val="24"/>
        </w:rPr>
        <w:t>Richtung</w:t>
      </w:r>
      <w:proofErr w:type="spellEnd"/>
      <w:r w:rsidR="009A3596" w:rsidRPr="000E518D">
        <w:rPr>
          <w:szCs w:val="24"/>
        </w:rPr>
        <w:t xml:space="preserve"> </w:t>
      </w:r>
      <w:proofErr w:type="spellStart"/>
      <w:r w:rsidR="009A3596" w:rsidRPr="000E518D">
        <w:rPr>
          <w:szCs w:val="24"/>
        </w:rPr>
        <w:t>Gardasee</w:t>
      </w:r>
      <w:proofErr w:type="spellEnd"/>
      <w:r w:rsidR="009A3596" w:rsidRPr="000E518D">
        <w:rPr>
          <w:szCs w:val="24"/>
        </w:rPr>
        <w:t xml:space="preserve"> </w:t>
      </w:r>
      <w:proofErr w:type="spellStart"/>
      <w:r w:rsidR="009A3596" w:rsidRPr="000E518D">
        <w:rPr>
          <w:szCs w:val="24"/>
        </w:rPr>
        <w:t>stellte</w:t>
      </w:r>
      <w:proofErr w:type="spellEnd"/>
      <w:r w:rsidR="009A3596" w:rsidRPr="000E518D">
        <w:rPr>
          <w:szCs w:val="24"/>
        </w:rPr>
        <w:t xml:space="preserve"> </w:t>
      </w:r>
      <w:proofErr w:type="spellStart"/>
      <w:r w:rsidR="009A3596" w:rsidRPr="000E518D">
        <w:rPr>
          <w:szCs w:val="24"/>
        </w:rPr>
        <w:t>sich</w:t>
      </w:r>
      <w:proofErr w:type="spellEnd"/>
      <w:r w:rsidR="009A3596" w:rsidRPr="000E518D">
        <w:rPr>
          <w:szCs w:val="24"/>
        </w:rPr>
        <w:t xml:space="preserve"> </w:t>
      </w:r>
      <w:proofErr w:type="spellStart"/>
      <w:r w:rsidR="009A3596" w:rsidRPr="000E518D">
        <w:rPr>
          <w:szCs w:val="24"/>
        </w:rPr>
        <w:t>nach</w:t>
      </w:r>
      <w:proofErr w:type="spellEnd"/>
      <w:r w:rsidR="009A3596" w:rsidRPr="000E518D">
        <w:rPr>
          <w:szCs w:val="24"/>
        </w:rPr>
        <w:t xml:space="preserve"> </w:t>
      </w:r>
      <w:proofErr w:type="spellStart"/>
      <w:r w:rsidR="009A3596" w:rsidRPr="000E518D">
        <w:rPr>
          <w:szCs w:val="24"/>
        </w:rPr>
        <w:t>einem</w:t>
      </w:r>
      <w:proofErr w:type="spellEnd"/>
      <w:r w:rsidR="009A3596" w:rsidRPr="000E518D">
        <w:rPr>
          <w:szCs w:val="24"/>
        </w:rPr>
        <w:t xml:space="preserve"> </w:t>
      </w:r>
      <w:proofErr w:type="spellStart"/>
      <w:r w:rsidR="009A3596" w:rsidRPr="000E518D">
        <w:rPr>
          <w:szCs w:val="24"/>
        </w:rPr>
        <w:t>langen</w:t>
      </w:r>
      <w:proofErr w:type="spellEnd"/>
      <w:r w:rsidR="009A3596" w:rsidRPr="000E518D">
        <w:rPr>
          <w:szCs w:val="24"/>
        </w:rPr>
        <w:t xml:space="preserve"> Tag </w:t>
      </w:r>
      <w:proofErr w:type="spellStart"/>
      <w:r w:rsidR="009A3596" w:rsidRPr="000E518D">
        <w:rPr>
          <w:szCs w:val="24"/>
        </w:rPr>
        <w:t>unterwegs</w:t>
      </w:r>
      <w:proofErr w:type="spellEnd"/>
      <w:r w:rsidR="009A3596" w:rsidRPr="000E518D">
        <w:rPr>
          <w:szCs w:val="24"/>
        </w:rPr>
        <w:t xml:space="preserve"> </w:t>
      </w:r>
      <w:proofErr w:type="spellStart"/>
      <w:r w:rsidR="009A3596" w:rsidRPr="000E518D">
        <w:rPr>
          <w:szCs w:val="24"/>
        </w:rPr>
        <w:t>eine</w:t>
      </w:r>
      <w:proofErr w:type="spellEnd"/>
      <w:r w:rsidR="009A3596" w:rsidRPr="000E518D">
        <w:rPr>
          <w:szCs w:val="24"/>
        </w:rPr>
        <w:t xml:space="preserve"> </w:t>
      </w:r>
      <w:proofErr w:type="spellStart"/>
      <w:r w:rsidR="009A3596" w:rsidRPr="000E518D">
        <w:rPr>
          <w:szCs w:val="24"/>
        </w:rPr>
        <w:t>einfache</w:t>
      </w:r>
      <w:proofErr w:type="spellEnd"/>
      <w:r w:rsidR="009A3596" w:rsidRPr="000E518D">
        <w:rPr>
          <w:szCs w:val="24"/>
        </w:rPr>
        <w:t xml:space="preserve"> </w:t>
      </w:r>
      <w:proofErr w:type="spellStart"/>
      <w:r w:rsidR="009A3596" w:rsidRPr="000E518D">
        <w:rPr>
          <w:szCs w:val="24"/>
        </w:rPr>
        <w:t>Frage</w:t>
      </w:r>
      <w:proofErr w:type="spellEnd"/>
      <w:r w:rsidR="009A3596" w:rsidRPr="000E518D">
        <w:rPr>
          <w:szCs w:val="24"/>
        </w:rPr>
        <w:t xml:space="preserve">: </w:t>
      </w:r>
      <w:proofErr w:type="spellStart"/>
      <w:r w:rsidR="009A3596" w:rsidRPr="000E518D">
        <w:rPr>
          <w:i/>
          <w:szCs w:val="24"/>
        </w:rPr>
        <w:t>Wo</w:t>
      </w:r>
      <w:proofErr w:type="spellEnd"/>
      <w:r w:rsidR="009A3596" w:rsidRPr="000E518D">
        <w:rPr>
          <w:i/>
          <w:szCs w:val="24"/>
        </w:rPr>
        <w:t xml:space="preserve"> </w:t>
      </w:r>
      <w:proofErr w:type="spellStart"/>
      <w:r w:rsidR="009A3596" w:rsidRPr="000E518D">
        <w:rPr>
          <w:i/>
          <w:szCs w:val="24"/>
        </w:rPr>
        <w:t>gibt</w:t>
      </w:r>
      <w:proofErr w:type="spellEnd"/>
      <w:r w:rsidR="009A3596" w:rsidRPr="000E518D">
        <w:rPr>
          <w:i/>
          <w:szCs w:val="24"/>
        </w:rPr>
        <w:t xml:space="preserve"> </w:t>
      </w:r>
      <w:proofErr w:type="spellStart"/>
      <w:r w:rsidR="009A3596" w:rsidRPr="000E518D">
        <w:rPr>
          <w:i/>
          <w:szCs w:val="24"/>
        </w:rPr>
        <w:t>es</w:t>
      </w:r>
      <w:proofErr w:type="spellEnd"/>
      <w:r w:rsidR="009A3596" w:rsidRPr="000E518D">
        <w:rPr>
          <w:i/>
          <w:szCs w:val="24"/>
        </w:rPr>
        <w:t xml:space="preserve"> </w:t>
      </w:r>
      <w:proofErr w:type="spellStart"/>
      <w:r w:rsidR="009A3596" w:rsidRPr="000E518D">
        <w:rPr>
          <w:i/>
          <w:szCs w:val="24"/>
        </w:rPr>
        <w:t>hier</w:t>
      </w:r>
      <w:proofErr w:type="spellEnd"/>
      <w:r w:rsidR="009A3596" w:rsidRPr="000E518D">
        <w:rPr>
          <w:i/>
          <w:szCs w:val="24"/>
        </w:rPr>
        <w:t xml:space="preserve"> </w:t>
      </w:r>
      <w:proofErr w:type="spellStart"/>
      <w:r w:rsidR="009A3596" w:rsidRPr="000E518D">
        <w:rPr>
          <w:i/>
          <w:szCs w:val="24"/>
        </w:rPr>
        <w:t>eigentlich</w:t>
      </w:r>
      <w:proofErr w:type="spellEnd"/>
      <w:r w:rsidR="009A3596" w:rsidRPr="000E518D">
        <w:rPr>
          <w:i/>
          <w:szCs w:val="24"/>
        </w:rPr>
        <w:t xml:space="preserve"> </w:t>
      </w:r>
      <w:proofErr w:type="spellStart"/>
      <w:r w:rsidR="009A3596" w:rsidRPr="000E518D">
        <w:rPr>
          <w:i/>
          <w:szCs w:val="24"/>
        </w:rPr>
        <w:t>ein</w:t>
      </w:r>
      <w:proofErr w:type="spellEnd"/>
      <w:r w:rsidR="009A3596" w:rsidRPr="000E518D">
        <w:rPr>
          <w:i/>
          <w:szCs w:val="24"/>
        </w:rPr>
        <w:t xml:space="preserve"> </w:t>
      </w:r>
      <w:proofErr w:type="spellStart"/>
      <w:r w:rsidR="009A3596" w:rsidRPr="000E518D">
        <w:rPr>
          <w:i/>
          <w:szCs w:val="24"/>
        </w:rPr>
        <w:t>Augustiner</w:t>
      </w:r>
      <w:proofErr w:type="spellEnd"/>
      <w:r w:rsidR="009A3596" w:rsidRPr="000E518D">
        <w:rPr>
          <w:i/>
          <w:szCs w:val="24"/>
        </w:rPr>
        <w:t>?</w:t>
      </w:r>
    </w:p>
    <w:p w:rsidR="009A3596" w:rsidRPr="000E518D" w:rsidRDefault="009A3596" w:rsidP="00B5227F">
      <w:pPr>
        <w:rPr>
          <w:szCs w:val="24"/>
        </w:rPr>
      </w:pPr>
      <w:r w:rsidRPr="000E518D">
        <w:rPr>
          <w:szCs w:val="24"/>
        </w:rPr>
        <w:t xml:space="preserve">Was </w:t>
      </w:r>
      <w:proofErr w:type="spellStart"/>
      <w:r w:rsidRPr="000E518D">
        <w:rPr>
          <w:szCs w:val="24"/>
        </w:rPr>
        <w:t>zunächst</w:t>
      </w:r>
      <w:proofErr w:type="spellEnd"/>
      <w:r w:rsidRPr="000E518D">
        <w:rPr>
          <w:szCs w:val="24"/>
        </w:rPr>
        <w:t xml:space="preserve"> </w:t>
      </w:r>
      <w:proofErr w:type="spellStart"/>
      <w:r w:rsidRPr="000E518D">
        <w:rPr>
          <w:szCs w:val="24"/>
        </w:rPr>
        <w:t>wie</w:t>
      </w:r>
      <w:proofErr w:type="spellEnd"/>
      <w:r w:rsidRPr="000E518D">
        <w:rPr>
          <w:szCs w:val="24"/>
        </w:rPr>
        <w:t xml:space="preserve"> </w:t>
      </w:r>
      <w:proofErr w:type="spellStart"/>
      <w:r w:rsidRPr="000E518D">
        <w:rPr>
          <w:szCs w:val="24"/>
        </w:rPr>
        <w:t>eine</w:t>
      </w:r>
      <w:proofErr w:type="spellEnd"/>
      <w:r w:rsidRPr="000E518D">
        <w:rPr>
          <w:szCs w:val="24"/>
        </w:rPr>
        <w:t xml:space="preserve"> </w:t>
      </w:r>
      <w:proofErr w:type="spellStart"/>
      <w:r w:rsidRPr="000E518D">
        <w:rPr>
          <w:szCs w:val="24"/>
        </w:rPr>
        <w:t>beiläufige</w:t>
      </w:r>
      <w:proofErr w:type="spellEnd"/>
      <w:r w:rsidRPr="000E518D">
        <w:rPr>
          <w:szCs w:val="24"/>
        </w:rPr>
        <w:t xml:space="preserve"> </w:t>
      </w:r>
      <w:proofErr w:type="spellStart"/>
      <w:r w:rsidRPr="000E518D">
        <w:rPr>
          <w:szCs w:val="24"/>
        </w:rPr>
        <w:t>Suche</w:t>
      </w:r>
      <w:proofErr w:type="spellEnd"/>
      <w:r w:rsidRPr="000E518D">
        <w:rPr>
          <w:szCs w:val="24"/>
        </w:rPr>
        <w:t xml:space="preserve"> </w:t>
      </w:r>
      <w:proofErr w:type="spellStart"/>
      <w:r w:rsidRPr="000E518D">
        <w:rPr>
          <w:szCs w:val="24"/>
        </w:rPr>
        <w:t>begann</w:t>
      </w:r>
      <w:proofErr w:type="spellEnd"/>
      <w:r w:rsidRPr="000E518D">
        <w:rPr>
          <w:szCs w:val="24"/>
        </w:rPr>
        <w:t xml:space="preserve">, </w:t>
      </w:r>
      <w:proofErr w:type="spellStart"/>
      <w:r w:rsidRPr="000E518D">
        <w:rPr>
          <w:szCs w:val="24"/>
        </w:rPr>
        <w:t>entwickelte</w:t>
      </w:r>
      <w:proofErr w:type="spellEnd"/>
      <w:r w:rsidRPr="000E518D">
        <w:rPr>
          <w:szCs w:val="24"/>
        </w:rPr>
        <w:t xml:space="preserve"> </w:t>
      </w:r>
      <w:proofErr w:type="spellStart"/>
      <w:r w:rsidRPr="000E518D">
        <w:rPr>
          <w:szCs w:val="24"/>
        </w:rPr>
        <w:t>sich</w:t>
      </w:r>
      <w:proofErr w:type="spellEnd"/>
      <w:r w:rsidRPr="000E518D">
        <w:rPr>
          <w:szCs w:val="24"/>
        </w:rPr>
        <w:t xml:space="preserve"> </w:t>
      </w:r>
      <w:proofErr w:type="spellStart"/>
      <w:r w:rsidRPr="000E518D">
        <w:rPr>
          <w:szCs w:val="24"/>
        </w:rPr>
        <w:t>schnell</w:t>
      </w:r>
      <w:proofErr w:type="spellEnd"/>
      <w:r w:rsidRPr="000E518D">
        <w:rPr>
          <w:szCs w:val="24"/>
        </w:rPr>
        <w:t xml:space="preserve"> </w:t>
      </w:r>
      <w:proofErr w:type="spellStart"/>
      <w:r w:rsidRPr="000E518D">
        <w:rPr>
          <w:szCs w:val="24"/>
        </w:rPr>
        <w:t>zu</w:t>
      </w:r>
      <w:proofErr w:type="spellEnd"/>
      <w:r w:rsidRPr="000E518D">
        <w:rPr>
          <w:szCs w:val="24"/>
        </w:rPr>
        <w:t xml:space="preserve"> </w:t>
      </w:r>
      <w:proofErr w:type="spellStart"/>
      <w:r w:rsidRPr="000E518D">
        <w:rPr>
          <w:szCs w:val="24"/>
        </w:rPr>
        <w:t>einer</w:t>
      </w:r>
      <w:proofErr w:type="spellEnd"/>
      <w:r w:rsidRPr="000E518D">
        <w:rPr>
          <w:szCs w:val="24"/>
        </w:rPr>
        <w:t xml:space="preserve"> </w:t>
      </w:r>
      <w:proofErr w:type="spellStart"/>
      <w:r w:rsidRPr="000E518D">
        <w:rPr>
          <w:szCs w:val="24"/>
        </w:rPr>
        <w:t>größeren</w:t>
      </w:r>
      <w:proofErr w:type="spellEnd"/>
      <w:r w:rsidRPr="000E518D">
        <w:rPr>
          <w:szCs w:val="24"/>
        </w:rPr>
        <w:t xml:space="preserve"> </w:t>
      </w:r>
      <w:proofErr w:type="spellStart"/>
      <w:r w:rsidRPr="000E518D">
        <w:rPr>
          <w:szCs w:val="24"/>
        </w:rPr>
        <w:t>Idee</w:t>
      </w:r>
      <w:proofErr w:type="spellEnd"/>
      <w:r w:rsidRPr="000E518D">
        <w:rPr>
          <w:szCs w:val="24"/>
        </w:rPr>
        <w:t xml:space="preserve">: </w:t>
      </w:r>
      <w:proofErr w:type="spellStart"/>
      <w:r w:rsidRPr="000E518D">
        <w:rPr>
          <w:szCs w:val="24"/>
        </w:rPr>
        <w:t>eine</w:t>
      </w:r>
      <w:proofErr w:type="spellEnd"/>
      <w:r w:rsidRPr="000E518D">
        <w:rPr>
          <w:szCs w:val="24"/>
        </w:rPr>
        <w:t xml:space="preserve"> App </w:t>
      </w:r>
      <w:proofErr w:type="spellStart"/>
      <w:r w:rsidRPr="000E518D">
        <w:rPr>
          <w:szCs w:val="24"/>
        </w:rPr>
        <w:t>zu</w:t>
      </w:r>
      <w:proofErr w:type="spellEnd"/>
      <w:r w:rsidRPr="000E518D">
        <w:rPr>
          <w:szCs w:val="24"/>
        </w:rPr>
        <w:t xml:space="preserve"> </w:t>
      </w:r>
      <w:proofErr w:type="spellStart"/>
      <w:r w:rsidRPr="000E518D">
        <w:rPr>
          <w:szCs w:val="24"/>
        </w:rPr>
        <w:t>schaffen</w:t>
      </w:r>
      <w:proofErr w:type="spellEnd"/>
      <w:r w:rsidRPr="000E518D">
        <w:rPr>
          <w:szCs w:val="24"/>
        </w:rPr>
        <w:t xml:space="preserve">, die </w:t>
      </w:r>
      <w:proofErr w:type="spellStart"/>
      <w:r w:rsidRPr="000E518D">
        <w:rPr>
          <w:szCs w:val="24"/>
        </w:rPr>
        <w:t>genau</w:t>
      </w:r>
      <w:proofErr w:type="spellEnd"/>
      <w:r w:rsidRPr="000E518D">
        <w:rPr>
          <w:szCs w:val="24"/>
        </w:rPr>
        <w:t xml:space="preserve"> </w:t>
      </w:r>
      <w:proofErr w:type="spellStart"/>
      <w:r w:rsidRPr="000E518D">
        <w:rPr>
          <w:szCs w:val="24"/>
        </w:rPr>
        <w:t>diese</w:t>
      </w:r>
      <w:proofErr w:type="spellEnd"/>
      <w:r w:rsidRPr="000E518D">
        <w:rPr>
          <w:szCs w:val="24"/>
        </w:rPr>
        <w:t xml:space="preserve"> </w:t>
      </w:r>
      <w:proofErr w:type="spellStart"/>
      <w:r w:rsidRPr="000E518D">
        <w:rPr>
          <w:szCs w:val="24"/>
        </w:rPr>
        <w:t>Frage</w:t>
      </w:r>
      <w:proofErr w:type="spellEnd"/>
      <w:r w:rsidRPr="000E518D">
        <w:rPr>
          <w:szCs w:val="24"/>
        </w:rPr>
        <w:t xml:space="preserve"> </w:t>
      </w:r>
      <w:proofErr w:type="spellStart"/>
      <w:r w:rsidRPr="000E518D">
        <w:rPr>
          <w:szCs w:val="24"/>
        </w:rPr>
        <w:t>überall</w:t>
      </w:r>
      <w:proofErr w:type="spellEnd"/>
      <w:r w:rsidRPr="000E518D">
        <w:rPr>
          <w:szCs w:val="24"/>
        </w:rPr>
        <w:t xml:space="preserve"> </w:t>
      </w:r>
      <w:proofErr w:type="spellStart"/>
      <w:r w:rsidRPr="000E518D">
        <w:rPr>
          <w:szCs w:val="24"/>
        </w:rPr>
        <w:t>zuverlässig</w:t>
      </w:r>
      <w:proofErr w:type="spellEnd"/>
      <w:r w:rsidRPr="000E518D">
        <w:rPr>
          <w:szCs w:val="24"/>
        </w:rPr>
        <w:t xml:space="preserve"> </w:t>
      </w:r>
      <w:proofErr w:type="spellStart"/>
      <w:r w:rsidRPr="000E518D">
        <w:rPr>
          <w:szCs w:val="24"/>
        </w:rPr>
        <w:t>beantworten</w:t>
      </w:r>
      <w:proofErr w:type="spellEnd"/>
      <w:r w:rsidRPr="000E518D">
        <w:rPr>
          <w:szCs w:val="24"/>
        </w:rPr>
        <w:t xml:space="preserve"> </w:t>
      </w:r>
      <w:proofErr w:type="spellStart"/>
      <w:r w:rsidRPr="000E518D">
        <w:rPr>
          <w:szCs w:val="24"/>
        </w:rPr>
        <w:t>kann</w:t>
      </w:r>
      <w:proofErr w:type="spellEnd"/>
      <w:r w:rsidRPr="000E518D">
        <w:rPr>
          <w:szCs w:val="24"/>
        </w:rPr>
        <w:t xml:space="preserve"> – </w:t>
      </w:r>
      <w:proofErr w:type="spellStart"/>
      <w:r w:rsidRPr="000E518D">
        <w:rPr>
          <w:szCs w:val="24"/>
        </w:rPr>
        <w:t>unkompliziert</w:t>
      </w:r>
      <w:proofErr w:type="spellEnd"/>
      <w:r w:rsidRPr="000E518D">
        <w:rPr>
          <w:szCs w:val="24"/>
        </w:rPr>
        <w:t xml:space="preserve">, </w:t>
      </w:r>
      <w:proofErr w:type="spellStart"/>
      <w:r w:rsidRPr="000E518D">
        <w:rPr>
          <w:szCs w:val="24"/>
        </w:rPr>
        <w:t>standortbasiert</w:t>
      </w:r>
      <w:proofErr w:type="spellEnd"/>
      <w:r w:rsidRPr="000E518D">
        <w:rPr>
          <w:szCs w:val="24"/>
        </w:rPr>
        <w:t xml:space="preserve"> und </w:t>
      </w:r>
      <w:proofErr w:type="spellStart"/>
      <w:r w:rsidRPr="000E518D">
        <w:rPr>
          <w:szCs w:val="24"/>
        </w:rPr>
        <w:t>ohne</w:t>
      </w:r>
      <w:proofErr w:type="spellEnd"/>
      <w:r w:rsidRPr="000E518D">
        <w:rPr>
          <w:szCs w:val="24"/>
        </w:rPr>
        <w:t xml:space="preserve"> </w:t>
      </w:r>
      <w:proofErr w:type="spellStart"/>
      <w:r w:rsidRPr="000E518D">
        <w:rPr>
          <w:szCs w:val="24"/>
        </w:rPr>
        <w:t>Umwege</w:t>
      </w:r>
      <w:proofErr w:type="spellEnd"/>
      <w:r w:rsidRPr="000E518D">
        <w:rPr>
          <w:szCs w:val="24"/>
        </w:rPr>
        <w:t xml:space="preserve">. </w:t>
      </w:r>
      <w:proofErr w:type="gramStart"/>
      <w:r w:rsidRPr="000E518D">
        <w:rPr>
          <w:szCs w:val="24"/>
        </w:rPr>
        <w:t xml:space="preserve">Aus </w:t>
      </w:r>
      <w:proofErr w:type="spellStart"/>
      <w:r w:rsidRPr="000E518D">
        <w:rPr>
          <w:szCs w:val="24"/>
        </w:rPr>
        <w:t>dieser</w:t>
      </w:r>
      <w:proofErr w:type="spellEnd"/>
      <w:r w:rsidRPr="000E518D">
        <w:rPr>
          <w:szCs w:val="24"/>
        </w:rPr>
        <w:t xml:space="preserve"> </w:t>
      </w:r>
      <w:proofErr w:type="spellStart"/>
      <w:r w:rsidRPr="000E518D">
        <w:rPr>
          <w:szCs w:val="24"/>
        </w:rPr>
        <w:t>Erfahrung</w:t>
      </w:r>
      <w:proofErr w:type="spellEnd"/>
      <w:r w:rsidRPr="000E518D">
        <w:rPr>
          <w:szCs w:val="24"/>
        </w:rPr>
        <w:t xml:space="preserve"> </w:t>
      </w:r>
      <w:proofErr w:type="spellStart"/>
      <w:r w:rsidRPr="000E518D">
        <w:rPr>
          <w:szCs w:val="24"/>
        </w:rPr>
        <w:t>entstand</w:t>
      </w:r>
      <w:proofErr w:type="spellEnd"/>
      <w:r w:rsidRPr="000E518D">
        <w:rPr>
          <w:szCs w:val="24"/>
        </w:rPr>
        <w:t xml:space="preserve"> </w:t>
      </w:r>
      <w:proofErr w:type="spellStart"/>
      <w:r w:rsidRPr="000E518D">
        <w:rPr>
          <w:szCs w:val="24"/>
        </w:rPr>
        <w:t>der</w:t>
      </w:r>
      <w:proofErr w:type="spellEnd"/>
      <w:r w:rsidRPr="000E518D">
        <w:rPr>
          <w:szCs w:val="24"/>
        </w:rPr>
        <w:t xml:space="preserve"> </w:t>
      </w:r>
      <w:proofErr w:type="spellStart"/>
      <w:r w:rsidRPr="000E518D">
        <w:rPr>
          <w:szCs w:val="24"/>
        </w:rPr>
        <w:t>Augustinerfinder</w:t>
      </w:r>
      <w:proofErr w:type="spellEnd"/>
      <w:r w:rsidRPr="000E518D">
        <w:rPr>
          <w:szCs w:val="24"/>
        </w:rPr>
        <w:t>.</w:t>
      </w:r>
      <w:proofErr w:type="gramEnd"/>
    </w:p>
    <w:p w:rsidR="000E518D" w:rsidRPr="000E518D" w:rsidRDefault="009A3596" w:rsidP="00D950D9">
      <w:pPr>
        <w:spacing w:beforeLines="1" w:afterLines="1" w:line="240" w:lineRule="auto"/>
        <w:rPr>
          <w:rFonts w:cs="Times New Roman"/>
          <w:szCs w:val="24"/>
          <w:lang w:val="de-DE" w:eastAsia="de-DE"/>
        </w:rPr>
      </w:pPr>
      <w:r w:rsidRPr="000E518D">
        <w:rPr>
          <w:rFonts w:cs="Times New Roman"/>
          <w:szCs w:val="24"/>
          <w:lang w:val="de-DE" w:eastAsia="de-DE"/>
        </w:rPr>
        <w:t xml:space="preserve">Die erste Idee zur </w:t>
      </w:r>
      <w:proofErr w:type="spellStart"/>
      <w:r w:rsidRPr="000E518D">
        <w:rPr>
          <w:rFonts w:cs="Times New Roman"/>
          <w:szCs w:val="24"/>
          <w:lang w:val="de-DE" w:eastAsia="de-DE"/>
        </w:rPr>
        <w:t>App</w:t>
      </w:r>
      <w:proofErr w:type="spellEnd"/>
      <w:r w:rsidRPr="000E518D">
        <w:rPr>
          <w:rFonts w:cs="Times New Roman"/>
          <w:szCs w:val="24"/>
          <w:lang w:val="de-DE" w:eastAsia="de-DE"/>
        </w:rPr>
        <w:t xml:space="preserve"> entstand im Sommer 2025. Anschließend wurde die </w:t>
      </w:r>
      <w:proofErr w:type="spellStart"/>
      <w:r w:rsidRPr="000E518D">
        <w:rPr>
          <w:rFonts w:cs="Times New Roman"/>
          <w:szCs w:val="24"/>
          <w:lang w:val="de-DE" w:eastAsia="de-DE"/>
        </w:rPr>
        <w:t>Augustinerfinder-App</w:t>
      </w:r>
      <w:proofErr w:type="spellEnd"/>
      <w:r w:rsidRPr="000E518D">
        <w:rPr>
          <w:rFonts w:cs="Times New Roman"/>
          <w:szCs w:val="24"/>
          <w:lang w:val="de-DE" w:eastAsia="de-DE"/>
        </w:rPr>
        <w:t xml:space="preserve"> von einem kleinen, interdisziplinären Team entwickelt. Beteiligt waren Fachleute aus den Bereichen Softwareentwicklung, User </w:t>
      </w:r>
      <w:proofErr w:type="spellStart"/>
      <w:r w:rsidRPr="000E518D">
        <w:rPr>
          <w:rFonts w:cs="Times New Roman"/>
          <w:szCs w:val="24"/>
          <w:lang w:val="de-DE" w:eastAsia="de-DE"/>
        </w:rPr>
        <w:t>Experience</w:t>
      </w:r>
      <w:proofErr w:type="spellEnd"/>
      <w:r w:rsidRPr="000E518D">
        <w:rPr>
          <w:rFonts w:cs="Times New Roman"/>
          <w:szCs w:val="24"/>
          <w:lang w:val="de-DE" w:eastAsia="de-DE"/>
        </w:rPr>
        <w:t xml:space="preserve">, Grafikdesign, Übersetzung sowie Personen mit praktischer </w:t>
      </w:r>
      <w:proofErr w:type="spellStart"/>
      <w:r w:rsidRPr="000E518D">
        <w:rPr>
          <w:rFonts w:cs="Times New Roman"/>
          <w:szCs w:val="24"/>
          <w:lang w:val="de-DE" w:eastAsia="de-DE"/>
        </w:rPr>
        <w:t>Gastronomie-Erfahrung</w:t>
      </w:r>
      <w:proofErr w:type="spellEnd"/>
      <w:r w:rsidRPr="000E518D">
        <w:rPr>
          <w:rFonts w:cs="Times New Roman"/>
          <w:szCs w:val="24"/>
          <w:lang w:val="de-DE" w:eastAsia="de-DE"/>
        </w:rPr>
        <w:t>.</w:t>
      </w:r>
    </w:p>
    <w:p w:rsidR="009A3596" w:rsidRPr="000E518D" w:rsidRDefault="009A3596" w:rsidP="00D950D9">
      <w:pPr>
        <w:spacing w:beforeLines="1" w:afterLines="1" w:line="240" w:lineRule="auto"/>
        <w:rPr>
          <w:rFonts w:cs="Times New Roman"/>
          <w:szCs w:val="20"/>
          <w:lang w:val="de-DE" w:eastAsia="de-DE"/>
        </w:rPr>
      </w:pPr>
    </w:p>
    <w:p w:rsidR="00177A56" w:rsidRDefault="009A3596" w:rsidP="00D950D9">
      <w:pPr>
        <w:spacing w:beforeLines="1" w:afterLines="1" w:line="240" w:lineRule="auto"/>
        <w:rPr>
          <w:rFonts w:cs="Times New Roman"/>
          <w:szCs w:val="24"/>
          <w:lang w:val="de-DE" w:eastAsia="de-DE"/>
        </w:rPr>
      </w:pPr>
      <w:r w:rsidRPr="000E518D">
        <w:rPr>
          <w:rFonts w:cs="Times New Roman"/>
          <w:szCs w:val="24"/>
          <w:lang w:val="de-DE" w:eastAsia="de-DE"/>
        </w:rPr>
        <w:t>Von Beginn an lag der Fokus auf einer klaren Bedienbarkeit und verlässlichen Inhalten. Es folgte eine mehrmonatige Testphase mit rund 25 Testerinnen und Testern, in der zahlreiche interne Versionen auf unterschiedlichen Geräten geprüft und kontinuierlich weiterentwickelt wurden.</w:t>
      </w:r>
    </w:p>
    <w:p w:rsidR="000E518D" w:rsidRPr="000E518D" w:rsidRDefault="009A3596" w:rsidP="00D950D9">
      <w:pPr>
        <w:spacing w:beforeLines="1" w:afterLines="1" w:line="240" w:lineRule="auto"/>
        <w:rPr>
          <w:szCs w:val="24"/>
          <w:lang w:val="de-DE" w:eastAsia="de-DE"/>
        </w:rPr>
      </w:pPr>
      <w:r w:rsidRPr="000E518D">
        <w:rPr>
          <w:rFonts w:cs="Times New Roman"/>
          <w:szCs w:val="24"/>
          <w:lang w:val="de-DE" w:eastAsia="de-DE"/>
        </w:rPr>
        <w:br/>
        <w:t xml:space="preserve">Kurz vor Weihnachten 2025 war die </w:t>
      </w:r>
      <w:proofErr w:type="spellStart"/>
      <w:r w:rsidRPr="000E518D">
        <w:rPr>
          <w:rFonts w:cs="Times New Roman"/>
          <w:szCs w:val="24"/>
          <w:lang w:val="de-DE" w:eastAsia="de-DE"/>
        </w:rPr>
        <w:t>App</w:t>
      </w:r>
      <w:proofErr w:type="spellEnd"/>
      <w:r w:rsidRPr="000E518D">
        <w:rPr>
          <w:rFonts w:cs="Times New Roman"/>
          <w:szCs w:val="24"/>
          <w:lang w:val="de-DE" w:eastAsia="de-DE"/>
        </w:rPr>
        <w:t xml:space="preserve"> technisch und inhaltlich ausgereift und konnte planmäßig im </w:t>
      </w:r>
      <w:proofErr w:type="spellStart"/>
      <w:r w:rsidRPr="000E518D">
        <w:rPr>
          <w:rFonts w:cs="Times New Roman"/>
          <w:szCs w:val="24"/>
          <w:lang w:val="de-DE" w:eastAsia="de-DE"/>
        </w:rPr>
        <w:t>App</w:t>
      </w:r>
      <w:proofErr w:type="spellEnd"/>
      <w:r w:rsidRPr="000E518D">
        <w:rPr>
          <w:rFonts w:cs="Times New Roman"/>
          <w:szCs w:val="24"/>
          <w:lang w:val="de-DE" w:eastAsia="de-DE"/>
        </w:rPr>
        <w:t xml:space="preserve"> Store veröffentlicht werden.</w:t>
      </w:r>
    </w:p>
    <w:p w:rsidR="009A3596" w:rsidRPr="000E518D" w:rsidRDefault="009A3596" w:rsidP="00D950D9">
      <w:pPr>
        <w:spacing w:beforeLines="1" w:afterLines="1" w:line="240" w:lineRule="auto"/>
        <w:rPr>
          <w:szCs w:val="24"/>
          <w:lang w:val="de-DE" w:eastAsia="de-DE"/>
        </w:rPr>
      </w:pPr>
    </w:p>
    <w:p w:rsidR="00B5227F" w:rsidRPr="00177A56" w:rsidRDefault="009A3596" w:rsidP="00B5227F">
      <w:pPr>
        <w:rPr>
          <w:szCs w:val="24"/>
        </w:rPr>
      </w:pPr>
      <w:r w:rsidRPr="000E518D">
        <w:rPr>
          <w:szCs w:val="24"/>
        </w:rPr>
        <w:t xml:space="preserve">Die </w:t>
      </w:r>
      <w:proofErr w:type="spellStart"/>
      <w:r w:rsidRPr="000E518D">
        <w:rPr>
          <w:szCs w:val="24"/>
        </w:rPr>
        <w:t>Augustinerfinder</w:t>
      </w:r>
      <w:proofErr w:type="spellEnd"/>
      <w:r w:rsidRPr="000E518D">
        <w:rPr>
          <w:szCs w:val="24"/>
        </w:rPr>
        <w:t xml:space="preserve">-App </w:t>
      </w:r>
      <w:proofErr w:type="spellStart"/>
      <w:proofErr w:type="gramStart"/>
      <w:r w:rsidRPr="000E518D">
        <w:rPr>
          <w:szCs w:val="24"/>
        </w:rPr>
        <w:t>ist</w:t>
      </w:r>
      <w:proofErr w:type="spellEnd"/>
      <w:proofErr w:type="gramEnd"/>
      <w:r w:rsidRPr="000E518D">
        <w:rPr>
          <w:szCs w:val="24"/>
        </w:rPr>
        <w:t xml:space="preserve"> </w:t>
      </w:r>
      <w:proofErr w:type="spellStart"/>
      <w:r w:rsidRPr="000E518D">
        <w:rPr>
          <w:szCs w:val="24"/>
        </w:rPr>
        <w:t>seit</w:t>
      </w:r>
      <w:proofErr w:type="spellEnd"/>
      <w:r w:rsidRPr="000E518D">
        <w:rPr>
          <w:szCs w:val="24"/>
        </w:rPr>
        <w:t xml:space="preserve"> </w:t>
      </w:r>
      <w:proofErr w:type="spellStart"/>
      <w:r w:rsidRPr="000E518D">
        <w:rPr>
          <w:szCs w:val="24"/>
        </w:rPr>
        <w:t>dem</w:t>
      </w:r>
      <w:proofErr w:type="spellEnd"/>
      <w:r w:rsidRPr="000E518D">
        <w:rPr>
          <w:szCs w:val="24"/>
        </w:rPr>
        <w:t xml:space="preserve"> 23. </w:t>
      </w:r>
      <w:proofErr w:type="spellStart"/>
      <w:proofErr w:type="gramStart"/>
      <w:r w:rsidRPr="000E518D">
        <w:rPr>
          <w:szCs w:val="24"/>
        </w:rPr>
        <w:t>Dezember</w:t>
      </w:r>
      <w:proofErr w:type="spellEnd"/>
      <w:r w:rsidRPr="000E518D">
        <w:rPr>
          <w:szCs w:val="24"/>
        </w:rPr>
        <w:t xml:space="preserve"> 202</w:t>
      </w:r>
      <w:r w:rsidR="00177A56">
        <w:rPr>
          <w:szCs w:val="24"/>
        </w:rPr>
        <w:t xml:space="preserve">5 </w:t>
      </w:r>
      <w:proofErr w:type="spellStart"/>
      <w:r w:rsidR="00177A56">
        <w:rPr>
          <w:szCs w:val="24"/>
        </w:rPr>
        <w:t>im</w:t>
      </w:r>
      <w:proofErr w:type="spellEnd"/>
      <w:r w:rsidR="00177A56">
        <w:rPr>
          <w:szCs w:val="24"/>
        </w:rPr>
        <w:t xml:space="preserve"> Apple App Store </w:t>
      </w:r>
      <w:proofErr w:type="spellStart"/>
      <w:r w:rsidR="00177A56">
        <w:rPr>
          <w:szCs w:val="24"/>
        </w:rPr>
        <w:t>für</w:t>
      </w:r>
      <w:proofErr w:type="spellEnd"/>
      <w:r w:rsidR="00177A56">
        <w:rPr>
          <w:szCs w:val="24"/>
        </w:rPr>
        <w:t xml:space="preserve"> </w:t>
      </w:r>
      <w:proofErr w:type="spellStart"/>
      <w:r w:rsidR="00177A56">
        <w:rPr>
          <w:szCs w:val="24"/>
        </w:rPr>
        <w:t>iPhone</w:t>
      </w:r>
      <w:proofErr w:type="spellEnd"/>
      <w:r w:rsidR="00177A56">
        <w:rPr>
          <w:szCs w:val="24"/>
        </w:rPr>
        <w:t xml:space="preserve"> und </w:t>
      </w:r>
      <w:proofErr w:type="spellStart"/>
      <w:r w:rsidR="00177A56">
        <w:rPr>
          <w:szCs w:val="24"/>
        </w:rPr>
        <w:t>iPad</w:t>
      </w:r>
      <w:proofErr w:type="spellEnd"/>
      <w:r w:rsidRPr="000E518D">
        <w:rPr>
          <w:szCs w:val="24"/>
        </w:rPr>
        <w:t xml:space="preserve"> </w:t>
      </w:r>
      <w:proofErr w:type="spellStart"/>
      <w:r w:rsidRPr="000E518D">
        <w:rPr>
          <w:szCs w:val="24"/>
        </w:rPr>
        <w:t>verfügbar</w:t>
      </w:r>
      <w:proofErr w:type="spellEnd"/>
      <w:r w:rsidRPr="000E518D">
        <w:rPr>
          <w:szCs w:val="24"/>
        </w:rPr>
        <w:t>.</w:t>
      </w:r>
      <w:proofErr w:type="gramEnd"/>
      <w:r w:rsidR="00177A56">
        <w:rPr>
          <w:szCs w:val="24"/>
        </w:rPr>
        <w:br/>
      </w:r>
      <w:r w:rsidRPr="000E518D">
        <w:rPr>
          <w:szCs w:val="24"/>
        </w:rPr>
        <w:br/>
      </w:r>
      <w:proofErr w:type="spellStart"/>
      <w:r w:rsidRPr="000E518D">
        <w:rPr>
          <w:szCs w:val="24"/>
        </w:rPr>
        <w:t>Eine</w:t>
      </w:r>
      <w:proofErr w:type="spellEnd"/>
      <w:r w:rsidRPr="000E518D">
        <w:rPr>
          <w:szCs w:val="24"/>
        </w:rPr>
        <w:t xml:space="preserve"> Android-Version </w:t>
      </w:r>
      <w:proofErr w:type="spellStart"/>
      <w:r w:rsidRPr="000E518D">
        <w:rPr>
          <w:szCs w:val="24"/>
        </w:rPr>
        <w:t>befindet</w:t>
      </w:r>
      <w:proofErr w:type="spellEnd"/>
      <w:r w:rsidRPr="000E518D">
        <w:rPr>
          <w:szCs w:val="24"/>
        </w:rPr>
        <w:t xml:space="preserve"> </w:t>
      </w:r>
      <w:proofErr w:type="spellStart"/>
      <w:r w:rsidRPr="000E518D">
        <w:rPr>
          <w:szCs w:val="24"/>
        </w:rPr>
        <w:t>sich</w:t>
      </w:r>
      <w:proofErr w:type="spellEnd"/>
      <w:r w:rsidRPr="000E518D">
        <w:rPr>
          <w:szCs w:val="24"/>
        </w:rPr>
        <w:t xml:space="preserve"> </w:t>
      </w:r>
      <w:proofErr w:type="spellStart"/>
      <w:r w:rsidRPr="000E518D">
        <w:rPr>
          <w:szCs w:val="24"/>
        </w:rPr>
        <w:t>aktuell</w:t>
      </w:r>
      <w:proofErr w:type="spellEnd"/>
      <w:r w:rsidRPr="000E518D">
        <w:rPr>
          <w:szCs w:val="24"/>
        </w:rPr>
        <w:t xml:space="preserve"> in </w:t>
      </w:r>
      <w:proofErr w:type="spellStart"/>
      <w:r w:rsidRPr="000E518D">
        <w:rPr>
          <w:szCs w:val="24"/>
        </w:rPr>
        <w:t>der</w:t>
      </w:r>
      <w:proofErr w:type="spellEnd"/>
      <w:r w:rsidRPr="000E518D">
        <w:rPr>
          <w:szCs w:val="24"/>
        </w:rPr>
        <w:t xml:space="preserve"> </w:t>
      </w:r>
      <w:proofErr w:type="spellStart"/>
      <w:r w:rsidRPr="000E518D">
        <w:rPr>
          <w:szCs w:val="24"/>
        </w:rPr>
        <w:t>finalen</w:t>
      </w:r>
      <w:proofErr w:type="spellEnd"/>
      <w:r w:rsidRPr="000E518D">
        <w:rPr>
          <w:szCs w:val="24"/>
        </w:rPr>
        <w:t xml:space="preserve"> </w:t>
      </w:r>
      <w:proofErr w:type="spellStart"/>
      <w:r w:rsidRPr="000E518D">
        <w:rPr>
          <w:szCs w:val="24"/>
        </w:rPr>
        <w:t>Testphase</w:t>
      </w:r>
      <w:proofErr w:type="spellEnd"/>
      <w:r w:rsidRPr="000E518D">
        <w:rPr>
          <w:szCs w:val="24"/>
        </w:rPr>
        <w:t xml:space="preserve">. Die </w:t>
      </w:r>
      <w:proofErr w:type="spellStart"/>
      <w:r w:rsidRPr="000E518D">
        <w:rPr>
          <w:szCs w:val="24"/>
        </w:rPr>
        <w:t>Veröffentlichung</w:t>
      </w:r>
      <w:proofErr w:type="spellEnd"/>
      <w:r w:rsidRPr="000E518D">
        <w:rPr>
          <w:szCs w:val="24"/>
        </w:rPr>
        <w:t xml:space="preserve"> </w:t>
      </w:r>
      <w:proofErr w:type="spellStart"/>
      <w:r w:rsidRPr="000E518D">
        <w:rPr>
          <w:szCs w:val="24"/>
        </w:rPr>
        <w:t>im</w:t>
      </w:r>
      <w:proofErr w:type="spellEnd"/>
      <w:r w:rsidRPr="000E518D">
        <w:rPr>
          <w:szCs w:val="24"/>
        </w:rPr>
        <w:t xml:space="preserve"> Google Play Store </w:t>
      </w:r>
      <w:proofErr w:type="spellStart"/>
      <w:proofErr w:type="gramStart"/>
      <w:r w:rsidRPr="000E518D">
        <w:rPr>
          <w:szCs w:val="24"/>
        </w:rPr>
        <w:t>ist</w:t>
      </w:r>
      <w:proofErr w:type="spellEnd"/>
      <w:proofErr w:type="gramEnd"/>
      <w:r w:rsidRPr="000E518D">
        <w:rPr>
          <w:szCs w:val="24"/>
        </w:rPr>
        <w:t xml:space="preserve"> </w:t>
      </w:r>
      <w:proofErr w:type="spellStart"/>
      <w:r w:rsidRPr="000E518D">
        <w:rPr>
          <w:szCs w:val="24"/>
        </w:rPr>
        <w:t>für</w:t>
      </w:r>
      <w:proofErr w:type="spellEnd"/>
      <w:r w:rsidRPr="000E518D">
        <w:rPr>
          <w:szCs w:val="24"/>
        </w:rPr>
        <w:t xml:space="preserve"> </w:t>
      </w:r>
      <w:proofErr w:type="spellStart"/>
      <w:r w:rsidRPr="000E518D">
        <w:rPr>
          <w:szCs w:val="24"/>
        </w:rPr>
        <w:t>Ende</w:t>
      </w:r>
      <w:proofErr w:type="spellEnd"/>
      <w:r w:rsidRPr="000E518D">
        <w:rPr>
          <w:szCs w:val="24"/>
        </w:rPr>
        <w:t xml:space="preserve"> </w:t>
      </w:r>
      <w:proofErr w:type="spellStart"/>
      <w:r w:rsidRPr="000E518D">
        <w:rPr>
          <w:szCs w:val="24"/>
        </w:rPr>
        <w:t>Januar</w:t>
      </w:r>
      <w:proofErr w:type="spellEnd"/>
      <w:r w:rsidRPr="000E518D">
        <w:rPr>
          <w:szCs w:val="24"/>
        </w:rPr>
        <w:t xml:space="preserve"> 2026 </w:t>
      </w:r>
      <w:proofErr w:type="spellStart"/>
      <w:r w:rsidRPr="000E518D">
        <w:rPr>
          <w:szCs w:val="24"/>
        </w:rPr>
        <w:t>geplant</w:t>
      </w:r>
      <w:proofErr w:type="spellEnd"/>
      <w:r w:rsidRPr="000E518D">
        <w:rPr>
          <w:szCs w:val="24"/>
        </w:rPr>
        <w:t>.</w:t>
      </w:r>
    </w:p>
    <w:p w:rsidR="00B5227F" w:rsidRPr="000E518D" w:rsidRDefault="00B5227F" w:rsidP="0050181B">
      <w:pPr>
        <w:outlineLvl w:val="0"/>
        <w:rPr>
          <w:b/>
          <w:i/>
          <w:lang w:val="de-DE"/>
        </w:rPr>
      </w:pPr>
      <w:r w:rsidRPr="000E518D">
        <w:rPr>
          <w:b/>
          <w:i/>
          <w:lang w:val="de-DE"/>
        </w:rPr>
        <w:t xml:space="preserve">Optionaler Gründer-Satz </w:t>
      </w:r>
      <w:r w:rsidR="009B609C" w:rsidRPr="000E518D">
        <w:rPr>
          <w:b/>
          <w:i/>
          <w:lang w:val="de-DE"/>
        </w:rPr>
        <w:t xml:space="preserve">von Max </w:t>
      </w:r>
      <w:proofErr w:type="spellStart"/>
      <w:r w:rsidR="009B609C" w:rsidRPr="000E518D">
        <w:rPr>
          <w:b/>
          <w:i/>
          <w:lang w:val="de-DE"/>
        </w:rPr>
        <w:t>Guggenberger</w:t>
      </w:r>
      <w:proofErr w:type="spellEnd"/>
      <w:r w:rsidR="009B609C" w:rsidRPr="000E518D">
        <w:rPr>
          <w:b/>
          <w:i/>
          <w:lang w:val="de-DE"/>
        </w:rPr>
        <w:t xml:space="preserve"> </w:t>
      </w:r>
      <w:r w:rsidRPr="000E518D">
        <w:rPr>
          <w:b/>
          <w:i/>
          <w:lang w:val="de-DE"/>
        </w:rPr>
        <w:t>(Zitatfähig):</w:t>
      </w:r>
    </w:p>
    <w:p w:rsidR="00177A56" w:rsidRDefault="00B5227F" w:rsidP="009A3596">
      <w:pPr>
        <w:spacing w:before="2" w:after="2"/>
        <w:rPr>
          <w:rFonts w:cs="Times New Roman"/>
          <w:szCs w:val="24"/>
          <w:lang w:val="de-DE" w:eastAsia="de-DE"/>
        </w:rPr>
      </w:pPr>
      <w:r w:rsidRPr="000E518D">
        <w:rPr>
          <w:b/>
          <w:i/>
          <w:lang w:val="de-DE"/>
        </w:rPr>
        <w:t>„Wir wollten eine Lösung, die im Alltag funktioniert: aufmachen, suchen, hingehen – ohne Umwege.“</w:t>
      </w:r>
      <w:r w:rsidR="002A7C3D" w:rsidRPr="000E518D">
        <w:rPr>
          <w:lang w:val="de-DE"/>
        </w:rPr>
        <w:br/>
      </w:r>
      <w:r w:rsidR="002A7C3D" w:rsidRPr="000E518D">
        <w:rPr>
          <w:lang w:val="de-DE"/>
        </w:rPr>
        <w:br/>
      </w:r>
    </w:p>
    <w:p w:rsidR="00177A56" w:rsidRDefault="00177A56" w:rsidP="009A3596">
      <w:pPr>
        <w:spacing w:before="2" w:after="2"/>
        <w:rPr>
          <w:rFonts w:cs="Times New Roman"/>
          <w:szCs w:val="24"/>
          <w:lang w:val="de-DE" w:eastAsia="de-DE"/>
        </w:rPr>
      </w:pPr>
    </w:p>
    <w:p w:rsidR="000E518D" w:rsidRDefault="009A3596" w:rsidP="009A3596">
      <w:pPr>
        <w:spacing w:before="2" w:after="2"/>
        <w:rPr>
          <w:rFonts w:cs="Times New Roman"/>
          <w:szCs w:val="24"/>
          <w:lang w:val="de-DE" w:eastAsia="de-DE"/>
        </w:rPr>
      </w:pPr>
      <w:r w:rsidRPr="000E518D">
        <w:rPr>
          <w:rFonts w:cs="Times New Roman"/>
          <w:szCs w:val="24"/>
          <w:lang w:val="de-DE" w:eastAsia="de-DE"/>
        </w:rPr>
        <w:t xml:space="preserve">Die </w:t>
      </w:r>
      <w:proofErr w:type="spellStart"/>
      <w:r w:rsidRPr="000E518D">
        <w:rPr>
          <w:rFonts w:cs="Times New Roman"/>
          <w:szCs w:val="24"/>
          <w:lang w:val="de-DE" w:eastAsia="de-DE"/>
        </w:rPr>
        <w:t>Augustinerfinder-App</w:t>
      </w:r>
      <w:proofErr w:type="spellEnd"/>
      <w:r w:rsidRPr="000E518D">
        <w:rPr>
          <w:rFonts w:cs="Times New Roman"/>
          <w:szCs w:val="24"/>
          <w:lang w:val="de-DE" w:eastAsia="de-DE"/>
        </w:rPr>
        <w:t xml:space="preserve"> hilft dabei, Lokale zu finden, die Augustiner Bier ausschenken – einfach, schnell und standortbasiert.</w:t>
      </w:r>
      <w:r w:rsidR="00177A56">
        <w:rPr>
          <w:rFonts w:cs="Times New Roman"/>
          <w:szCs w:val="24"/>
          <w:lang w:val="de-DE" w:eastAsia="de-DE"/>
        </w:rPr>
        <w:br/>
      </w:r>
    </w:p>
    <w:p w:rsidR="000E518D" w:rsidRPr="000E518D" w:rsidRDefault="009A3596" w:rsidP="009A3596">
      <w:pPr>
        <w:spacing w:before="2" w:after="2"/>
        <w:rPr>
          <w:rFonts w:cs="Times New Roman"/>
          <w:szCs w:val="24"/>
          <w:lang w:val="de-DE" w:eastAsia="de-DE"/>
        </w:rPr>
      </w:pPr>
      <w:r w:rsidRPr="000E518D">
        <w:rPr>
          <w:rFonts w:cs="Times New Roman"/>
          <w:szCs w:val="24"/>
          <w:lang w:val="de-DE" w:eastAsia="de-DE"/>
        </w:rPr>
        <w:t xml:space="preserve">Nach dem Start der </w:t>
      </w:r>
      <w:proofErr w:type="spellStart"/>
      <w:r w:rsidRPr="000E518D">
        <w:rPr>
          <w:rFonts w:cs="Times New Roman"/>
          <w:szCs w:val="24"/>
          <w:lang w:val="de-DE" w:eastAsia="de-DE"/>
        </w:rPr>
        <w:t>App</w:t>
      </w:r>
      <w:proofErr w:type="spellEnd"/>
      <w:r w:rsidRPr="000E518D">
        <w:rPr>
          <w:rFonts w:cs="Times New Roman"/>
          <w:szCs w:val="24"/>
          <w:lang w:val="de-DE" w:eastAsia="de-DE"/>
        </w:rPr>
        <w:t xml:space="preserve"> werden – mit Zustimmung der Nutzerinnen und Nutzer – Wirtshäuser in der näheren Umgebung angezeigt. Alternativ kann gezielt nach Orten oder Regionen gesucht werden.</w:t>
      </w:r>
    </w:p>
    <w:p w:rsidR="009A3596" w:rsidRPr="000E518D" w:rsidRDefault="009A3596" w:rsidP="009A3596">
      <w:pPr>
        <w:spacing w:before="2" w:after="2"/>
        <w:rPr>
          <w:rFonts w:cs="Times New Roman"/>
          <w:szCs w:val="20"/>
          <w:lang w:val="de-DE" w:eastAsia="de-DE"/>
        </w:rPr>
      </w:pPr>
    </w:p>
    <w:p w:rsidR="000E518D" w:rsidRPr="000E518D" w:rsidRDefault="009A3596" w:rsidP="00D950D9">
      <w:pPr>
        <w:spacing w:beforeLines="1" w:afterLines="1" w:line="240" w:lineRule="auto"/>
        <w:rPr>
          <w:rFonts w:cs="Times New Roman"/>
          <w:szCs w:val="24"/>
          <w:lang w:val="de-DE" w:eastAsia="de-DE"/>
        </w:rPr>
      </w:pPr>
      <w:r w:rsidRPr="000E518D">
        <w:rPr>
          <w:rFonts w:cs="Times New Roman"/>
          <w:szCs w:val="24"/>
          <w:lang w:val="de-DE" w:eastAsia="de-DE"/>
        </w:rPr>
        <w:t>Die Suchergebnisse lassen sich über Filterfunktionen weiter eingrenzen, etwa nach Lokalen, die Augustiner vom Holzfass ausschenken. Die Darstellung erfolgt wahlweise als Liste oder auf einer interaktiven Karte.</w:t>
      </w:r>
    </w:p>
    <w:p w:rsidR="009A3596" w:rsidRPr="000E518D" w:rsidRDefault="009A3596" w:rsidP="00D950D9">
      <w:pPr>
        <w:spacing w:beforeLines="1" w:afterLines="1" w:line="240" w:lineRule="auto"/>
        <w:rPr>
          <w:rFonts w:cs="Times New Roman"/>
          <w:szCs w:val="20"/>
          <w:lang w:val="de-DE" w:eastAsia="de-DE"/>
        </w:rPr>
      </w:pPr>
    </w:p>
    <w:p w:rsidR="000E518D" w:rsidRPr="000E518D" w:rsidRDefault="009A3596" w:rsidP="00D950D9">
      <w:pPr>
        <w:spacing w:beforeLines="1" w:afterLines="1" w:line="240" w:lineRule="auto"/>
        <w:rPr>
          <w:rFonts w:cs="Times New Roman"/>
          <w:szCs w:val="24"/>
          <w:lang w:val="de-DE" w:eastAsia="de-DE"/>
        </w:rPr>
      </w:pPr>
      <w:r w:rsidRPr="000E518D">
        <w:rPr>
          <w:rFonts w:cs="Times New Roman"/>
          <w:szCs w:val="24"/>
          <w:lang w:val="de-DE" w:eastAsia="de-DE"/>
        </w:rPr>
        <w:t xml:space="preserve">Ein besonderes Feature ist der Radar-Modus: Wird dieser aktiviert, informiert die </w:t>
      </w:r>
      <w:proofErr w:type="spellStart"/>
      <w:r w:rsidRPr="000E518D">
        <w:rPr>
          <w:rFonts w:cs="Times New Roman"/>
          <w:szCs w:val="24"/>
          <w:lang w:val="de-DE" w:eastAsia="de-DE"/>
        </w:rPr>
        <w:t>App</w:t>
      </w:r>
      <w:proofErr w:type="spellEnd"/>
      <w:r w:rsidRPr="000E518D">
        <w:rPr>
          <w:rFonts w:cs="Times New Roman"/>
          <w:szCs w:val="24"/>
          <w:lang w:val="de-DE" w:eastAsia="de-DE"/>
        </w:rPr>
        <w:t xml:space="preserve"> automatisch, wenn sich Nutzer einem Augustiner-Wirtshaus nähern – ideal für unterwegs oder auf Reisen.</w:t>
      </w:r>
    </w:p>
    <w:p w:rsidR="009A3596" w:rsidRPr="000E518D" w:rsidRDefault="009A3596" w:rsidP="00D950D9">
      <w:pPr>
        <w:spacing w:beforeLines="1" w:afterLines="1" w:line="240" w:lineRule="auto"/>
        <w:rPr>
          <w:rFonts w:cs="Times New Roman"/>
          <w:szCs w:val="20"/>
          <w:lang w:val="de-DE" w:eastAsia="de-DE"/>
        </w:rPr>
      </w:pPr>
      <w:r w:rsidRPr="000E518D">
        <w:rPr>
          <w:rFonts w:cs="Times New Roman"/>
          <w:szCs w:val="24"/>
          <w:lang w:val="de-DE" w:eastAsia="de-DE"/>
        </w:rPr>
        <w:br/>
        <w:t>Gefundene Orte können zudem unkompliziert mit Freunden geteilt werden.</w:t>
      </w:r>
    </w:p>
    <w:p w:rsidR="000E518D" w:rsidRPr="0050181B" w:rsidRDefault="009A3596" w:rsidP="000E518D">
      <w:pPr>
        <w:spacing w:before="2" w:after="2"/>
        <w:rPr>
          <w:rFonts w:cs="Times New Roman"/>
          <w:szCs w:val="24"/>
          <w:lang w:val="de-DE" w:eastAsia="de-DE"/>
        </w:rPr>
      </w:pPr>
      <w:r w:rsidRPr="000E518D">
        <w:rPr>
          <w:rFonts w:cs="Times New Roman"/>
          <w:szCs w:val="24"/>
          <w:lang w:val="de-DE" w:eastAsia="de-DE"/>
        </w:rPr>
        <w:t xml:space="preserve">Über die Mitmach-Funktion „Ort melden“ können Nutzer neue Wirtshäuser vorschlagen. </w:t>
      </w:r>
      <w:r w:rsidR="000E518D" w:rsidRPr="000E518D">
        <w:rPr>
          <w:rFonts w:cs="Times New Roman"/>
          <w:szCs w:val="24"/>
          <w:lang w:val="de-DE" w:eastAsia="de-DE"/>
        </w:rPr>
        <w:t xml:space="preserve">Der Augustinerfinder ist als stetig wachsendes Verzeichnis angelegt, das sowohl auf eigener Recherche als auch auf Hinweisen aus der </w:t>
      </w:r>
      <w:proofErr w:type="spellStart"/>
      <w:r w:rsidR="000E518D" w:rsidRPr="000E518D">
        <w:rPr>
          <w:rFonts w:cs="Times New Roman"/>
          <w:szCs w:val="24"/>
          <w:lang w:val="de-DE" w:eastAsia="de-DE"/>
        </w:rPr>
        <w:t>Community</w:t>
      </w:r>
      <w:proofErr w:type="spellEnd"/>
      <w:r w:rsidR="000E518D" w:rsidRPr="000E518D">
        <w:rPr>
          <w:rFonts w:cs="Times New Roman"/>
          <w:szCs w:val="24"/>
          <w:lang w:val="de-DE" w:eastAsia="de-DE"/>
        </w:rPr>
        <w:t xml:space="preserve"> basiert. Über die Funktion „Ort melden“ wurden </w:t>
      </w:r>
      <w:r w:rsidR="0050181B">
        <w:rPr>
          <w:rFonts w:cs="Times New Roman"/>
          <w:szCs w:val="24"/>
          <w:lang w:val="de-DE" w:eastAsia="de-DE"/>
        </w:rPr>
        <w:t>in den ersten Tagen</w:t>
      </w:r>
      <w:r w:rsidR="000E518D" w:rsidRPr="000E518D">
        <w:rPr>
          <w:rFonts w:cs="Times New Roman"/>
          <w:szCs w:val="24"/>
          <w:lang w:val="de-DE" w:eastAsia="de-DE"/>
        </w:rPr>
        <w:t xml:space="preserve"> </w:t>
      </w:r>
      <w:r w:rsidR="0050181B">
        <w:rPr>
          <w:rFonts w:cs="Times New Roman"/>
          <w:szCs w:val="24"/>
          <w:lang w:val="de-DE" w:eastAsia="de-DE"/>
        </w:rPr>
        <w:t xml:space="preserve">bereits </w:t>
      </w:r>
      <w:r w:rsidR="000E518D" w:rsidRPr="000E518D">
        <w:rPr>
          <w:rFonts w:cs="Times New Roman"/>
          <w:szCs w:val="24"/>
          <w:lang w:val="de-DE" w:eastAsia="de-DE"/>
        </w:rPr>
        <w:t xml:space="preserve">rund </w:t>
      </w:r>
      <w:r w:rsidR="0050181B">
        <w:rPr>
          <w:rFonts w:cs="Times New Roman"/>
          <w:b/>
          <w:szCs w:val="24"/>
          <w:lang w:val="de-DE" w:eastAsia="de-DE"/>
        </w:rPr>
        <w:t>400</w:t>
      </w:r>
      <w:r w:rsidR="000E518D" w:rsidRPr="000E518D">
        <w:rPr>
          <w:rFonts w:cs="Times New Roman"/>
          <w:b/>
          <w:szCs w:val="24"/>
          <w:lang w:val="de-DE" w:eastAsia="de-DE"/>
        </w:rPr>
        <w:t xml:space="preserve"> Wirtshäuser</w:t>
      </w:r>
      <w:r w:rsidR="000E518D" w:rsidRPr="000E518D">
        <w:rPr>
          <w:rFonts w:cs="Times New Roman"/>
          <w:szCs w:val="24"/>
          <w:lang w:val="de-DE" w:eastAsia="de-DE"/>
        </w:rPr>
        <w:t xml:space="preserve"> von Nutzerinnen und Nutzern vorgeschlagen.</w:t>
      </w:r>
      <w:r w:rsidR="0050181B">
        <w:rPr>
          <w:rFonts w:cs="Times New Roman"/>
          <w:szCs w:val="24"/>
          <w:lang w:val="de-DE" w:eastAsia="de-DE"/>
        </w:rPr>
        <w:br/>
      </w:r>
    </w:p>
    <w:p w:rsidR="000E518D" w:rsidRPr="000E518D" w:rsidRDefault="000E518D" w:rsidP="00D950D9">
      <w:pPr>
        <w:spacing w:beforeLines="1" w:afterLines="1" w:line="240" w:lineRule="auto"/>
        <w:rPr>
          <w:rFonts w:cs="Times New Roman"/>
          <w:szCs w:val="24"/>
          <w:lang w:val="de-DE" w:eastAsia="de-DE"/>
        </w:rPr>
      </w:pPr>
      <w:r w:rsidRPr="000E518D">
        <w:rPr>
          <w:rFonts w:cs="Times New Roman"/>
          <w:szCs w:val="24"/>
          <w:lang w:val="de-DE" w:eastAsia="de-DE"/>
        </w:rPr>
        <w:t xml:space="preserve">Aktuell sind weltweit über </w:t>
      </w:r>
      <w:r w:rsidR="0050181B">
        <w:rPr>
          <w:rFonts w:cs="Times New Roman"/>
          <w:szCs w:val="24"/>
          <w:lang w:val="de-DE" w:eastAsia="de-DE"/>
        </w:rPr>
        <w:t>6</w:t>
      </w:r>
      <w:r w:rsidRPr="000E518D">
        <w:rPr>
          <w:rFonts w:cs="Times New Roman"/>
          <w:szCs w:val="24"/>
          <w:lang w:val="de-DE" w:eastAsia="de-DE"/>
        </w:rPr>
        <w:t xml:space="preserve">00 Wirtshäuser in der </w:t>
      </w:r>
      <w:proofErr w:type="spellStart"/>
      <w:r w:rsidRPr="000E518D">
        <w:rPr>
          <w:rFonts w:cs="Times New Roman"/>
          <w:szCs w:val="24"/>
          <w:lang w:val="de-DE" w:eastAsia="de-DE"/>
        </w:rPr>
        <w:t>App</w:t>
      </w:r>
      <w:proofErr w:type="spellEnd"/>
      <w:r w:rsidRPr="000E518D">
        <w:rPr>
          <w:rFonts w:cs="Times New Roman"/>
          <w:szCs w:val="24"/>
          <w:lang w:val="de-DE" w:eastAsia="de-DE"/>
        </w:rPr>
        <w:t xml:space="preserve"> gelistet, in denen Augustiner Bier ausgeschenkt wird. Alle Einträge werden vor der Freigabe geprüft und verifiziert.</w:t>
      </w:r>
    </w:p>
    <w:p w:rsidR="000E518D" w:rsidRPr="000E518D" w:rsidRDefault="000E518D" w:rsidP="00D950D9">
      <w:pPr>
        <w:spacing w:beforeLines="1" w:afterLines="1" w:line="240" w:lineRule="auto"/>
        <w:rPr>
          <w:rFonts w:cs="Times New Roman"/>
          <w:szCs w:val="24"/>
          <w:lang w:val="de-DE" w:eastAsia="de-DE"/>
        </w:rPr>
      </w:pPr>
    </w:p>
    <w:p w:rsidR="000E518D" w:rsidRPr="000E518D" w:rsidRDefault="000E518D" w:rsidP="00D950D9">
      <w:pPr>
        <w:spacing w:beforeLines="1" w:afterLines="1" w:line="240" w:lineRule="auto"/>
        <w:rPr>
          <w:rFonts w:cs="Times New Roman"/>
          <w:szCs w:val="20"/>
          <w:lang w:val="de-DE" w:eastAsia="de-DE"/>
        </w:rPr>
      </w:pPr>
      <w:r w:rsidRPr="000E518D">
        <w:rPr>
          <w:rFonts w:cs="Times New Roman"/>
          <w:szCs w:val="24"/>
          <w:lang w:val="de-DE" w:eastAsia="de-DE"/>
        </w:rPr>
        <w:t xml:space="preserve">Die </w:t>
      </w:r>
      <w:proofErr w:type="spellStart"/>
      <w:r w:rsidRPr="000E518D">
        <w:rPr>
          <w:rFonts w:cs="Times New Roman"/>
          <w:szCs w:val="24"/>
          <w:lang w:val="de-DE" w:eastAsia="de-DE"/>
        </w:rPr>
        <w:t>Augustinerfinder-App</w:t>
      </w:r>
      <w:proofErr w:type="spellEnd"/>
      <w:r w:rsidRPr="000E518D">
        <w:rPr>
          <w:rFonts w:cs="Times New Roman"/>
          <w:szCs w:val="24"/>
          <w:lang w:val="de-DE" w:eastAsia="de-DE"/>
        </w:rPr>
        <w:t xml:space="preserve"> ist ein Gemeinschaftsprojekt von Max </w:t>
      </w:r>
      <w:proofErr w:type="spellStart"/>
      <w:r w:rsidRPr="000E518D">
        <w:rPr>
          <w:rFonts w:cs="Times New Roman"/>
          <w:szCs w:val="24"/>
          <w:lang w:val="de-DE" w:eastAsia="de-DE"/>
        </w:rPr>
        <w:t>Guggenberger</w:t>
      </w:r>
      <w:proofErr w:type="spellEnd"/>
      <w:r w:rsidRPr="000E518D">
        <w:rPr>
          <w:rFonts w:cs="Times New Roman"/>
          <w:szCs w:val="24"/>
          <w:lang w:val="de-DE" w:eastAsia="de-DE"/>
        </w:rPr>
        <w:t xml:space="preserve"> und Matthias </w:t>
      </w:r>
      <w:proofErr w:type="spellStart"/>
      <w:r w:rsidRPr="000E518D">
        <w:rPr>
          <w:rFonts w:cs="Times New Roman"/>
          <w:szCs w:val="24"/>
          <w:lang w:val="de-DE" w:eastAsia="de-DE"/>
        </w:rPr>
        <w:t>Waltenberger</w:t>
      </w:r>
      <w:proofErr w:type="spellEnd"/>
      <w:r w:rsidRPr="000E518D">
        <w:rPr>
          <w:rFonts w:cs="Times New Roman"/>
          <w:szCs w:val="24"/>
          <w:lang w:val="de-DE" w:eastAsia="de-DE"/>
        </w:rPr>
        <w:t>, die unterschiedliche berufliche Hintergründe einbringen.</w:t>
      </w:r>
    </w:p>
    <w:p w:rsidR="0050181B" w:rsidRDefault="000E518D" w:rsidP="00D950D9">
      <w:pPr>
        <w:spacing w:beforeLines="1" w:afterLines="1" w:line="240" w:lineRule="auto"/>
        <w:rPr>
          <w:rFonts w:cs="Times New Roman"/>
          <w:szCs w:val="24"/>
          <w:lang w:val="de-DE" w:eastAsia="de-DE"/>
        </w:rPr>
      </w:pPr>
      <w:r w:rsidRPr="000E518D">
        <w:rPr>
          <w:rFonts w:cs="Times New Roman"/>
          <w:szCs w:val="24"/>
          <w:lang w:val="de-DE" w:eastAsia="de-DE"/>
        </w:rPr>
        <w:t xml:space="preserve">Max </w:t>
      </w:r>
      <w:proofErr w:type="spellStart"/>
      <w:r w:rsidRPr="000E518D">
        <w:rPr>
          <w:rFonts w:cs="Times New Roman"/>
          <w:szCs w:val="24"/>
          <w:lang w:val="de-DE" w:eastAsia="de-DE"/>
        </w:rPr>
        <w:t>Guggenberger</w:t>
      </w:r>
      <w:proofErr w:type="spellEnd"/>
      <w:r w:rsidRPr="000E518D">
        <w:rPr>
          <w:rFonts w:cs="Times New Roman"/>
          <w:szCs w:val="24"/>
          <w:lang w:val="de-DE" w:eastAsia="de-DE"/>
        </w:rPr>
        <w:t xml:space="preserve"> ist Initiator, Ideengeber und konzeptioneller Kopf der </w:t>
      </w:r>
      <w:proofErr w:type="spellStart"/>
      <w:r w:rsidRPr="000E518D">
        <w:rPr>
          <w:rFonts w:cs="Times New Roman"/>
          <w:szCs w:val="24"/>
          <w:lang w:val="de-DE" w:eastAsia="de-DE"/>
        </w:rPr>
        <w:t>Augustinerfinder-App</w:t>
      </w:r>
      <w:proofErr w:type="spellEnd"/>
      <w:r w:rsidRPr="000E518D">
        <w:rPr>
          <w:rFonts w:cs="Times New Roman"/>
          <w:szCs w:val="24"/>
          <w:lang w:val="de-DE" w:eastAsia="de-DE"/>
        </w:rPr>
        <w:t xml:space="preserve">. Er kommt ursprünglich aus der Entsorgungs- und Umweltbranche und ist dort unternehmerisch tätig. Die </w:t>
      </w:r>
      <w:proofErr w:type="spellStart"/>
      <w:r w:rsidRPr="000E518D">
        <w:rPr>
          <w:rFonts w:cs="Times New Roman"/>
          <w:szCs w:val="24"/>
          <w:lang w:val="de-DE" w:eastAsia="de-DE"/>
        </w:rPr>
        <w:t>App</w:t>
      </w:r>
      <w:proofErr w:type="spellEnd"/>
      <w:r w:rsidRPr="000E518D">
        <w:rPr>
          <w:rFonts w:cs="Times New Roman"/>
          <w:szCs w:val="24"/>
          <w:lang w:val="de-DE" w:eastAsia="de-DE"/>
        </w:rPr>
        <w:t xml:space="preserve"> entstand aus einer persönlichen </w:t>
      </w:r>
      <w:proofErr w:type="spellStart"/>
      <w:r w:rsidRPr="000E518D">
        <w:rPr>
          <w:rFonts w:cs="Times New Roman"/>
          <w:szCs w:val="24"/>
          <w:lang w:val="de-DE" w:eastAsia="de-DE"/>
        </w:rPr>
        <w:t>Alltagserfahrung</w:t>
      </w:r>
      <w:proofErr w:type="spellEnd"/>
      <w:r w:rsidRPr="000E518D">
        <w:rPr>
          <w:rFonts w:cs="Times New Roman"/>
          <w:szCs w:val="24"/>
          <w:lang w:val="de-DE" w:eastAsia="de-DE"/>
        </w:rPr>
        <w:t xml:space="preserve"> und wurde von ihm in ihrer grundlegenden Idee, Struktur und Ausrichtung konzipiert.</w:t>
      </w:r>
    </w:p>
    <w:p w:rsidR="000E518D" w:rsidRPr="000E518D" w:rsidRDefault="000E518D" w:rsidP="00D950D9">
      <w:pPr>
        <w:spacing w:beforeLines="1" w:afterLines="1" w:line="240" w:lineRule="auto"/>
        <w:rPr>
          <w:rFonts w:cs="Times New Roman"/>
          <w:szCs w:val="20"/>
          <w:lang w:val="de-DE" w:eastAsia="de-DE"/>
        </w:rPr>
      </w:pPr>
    </w:p>
    <w:p w:rsidR="00E37E95" w:rsidRDefault="000E518D" w:rsidP="00D950D9">
      <w:pPr>
        <w:spacing w:beforeLines="1" w:afterLines="1" w:line="240" w:lineRule="auto"/>
        <w:rPr>
          <w:rFonts w:cs="Times New Roman"/>
          <w:szCs w:val="24"/>
          <w:lang w:val="de-DE" w:eastAsia="de-DE"/>
        </w:rPr>
      </w:pPr>
      <w:r w:rsidRPr="000E518D">
        <w:rPr>
          <w:rFonts w:cs="Times New Roman"/>
          <w:szCs w:val="24"/>
          <w:lang w:val="de-DE" w:eastAsia="de-DE"/>
        </w:rPr>
        <w:t xml:space="preserve">Zu seinem Verantwortungsbereich gehörten insbesondere die vollständige Konzeption der </w:t>
      </w:r>
      <w:proofErr w:type="spellStart"/>
      <w:r w:rsidRPr="000E518D">
        <w:rPr>
          <w:rFonts w:cs="Times New Roman"/>
          <w:szCs w:val="24"/>
          <w:lang w:val="de-DE" w:eastAsia="de-DE"/>
        </w:rPr>
        <w:t>App</w:t>
      </w:r>
      <w:proofErr w:type="spellEnd"/>
      <w:r w:rsidRPr="000E518D">
        <w:rPr>
          <w:rFonts w:cs="Times New Roman"/>
          <w:szCs w:val="24"/>
          <w:lang w:val="de-DE" w:eastAsia="de-DE"/>
        </w:rPr>
        <w:t xml:space="preserve">, die Benutzerführung sowie das komplette visuelle Erscheinungsbild. Design, Farbgebung, Logo und Markenauftritt wurden von ihm eigenständig entwickelt. </w:t>
      </w:r>
    </w:p>
    <w:p w:rsidR="0050181B" w:rsidRDefault="00E37E95" w:rsidP="00D950D9">
      <w:pPr>
        <w:spacing w:beforeLines="1" w:afterLines="1" w:line="240" w:lineRule="auto"/>
        <w:rPr>
          <w:rFonts w:cs="Times New Roman"/>
          <w:szCs w:val="24"/>
          <w:lang w:val="de-DE" w:eastAsia="de-DE"/>
        </w:rPr>
      </w:pPr>
      <w:r>
        <w:rPr>
          <w:rFonts w:cs="Times New Roman"/>
          <w:szCs w:val="24"/>
          <w:lang w:val="de-DE" w:eastAsia="de-DE"/>
        </w:rPr>
        <w:br/>
      </w:r>
      <w:r w:rsidR="000E518D" w:rsidRPr="000E518D">
        <w:rPr>
          <w:rFonts w:cs="Times New Roman"/>
          <w:szCs w:val="24"/>
          <w:lang w:val="de-DE" w:eastAsia="de-DE"/>
        </w:rPr>
        <w:t>Ein weiterer zentraler Schritt war die frühe Kontaktaufnahme mit der Augustiner-Bräu Wagner KG, um noch vor der technischen Umsetzung eine rechtlich saubere Lizenzierung sicherzustellen.</w:t>
      </w:r>
    </w:p>
    <w:p w:rsidR="000E518D" w:rsidRPr="000E518D" w:rsidRDefault="000E518D" w:rsidP="00D950D9">
      <w:pPr>
        <w:spacing w:beforeLines="1" w:afterLines="1" w:line="240" w:lineRule="auto"/>
        <w:rPr>
          <w:rFonts w:cs="Times New Roman"/>
          <w:szCs w:val="20"/>
          <w:lang w:val="de-DE" w:eastAsia="de-DE"/>
        </w:rPr>
      </w:pPr>
    </w:p>
    <w:p w:rsidR="0050181B" w:rsidRDefault="000E518D" w:rsidP="00D950D9">
      <w:pPr>
        <w:spacing w:beforeLines="1" w:afterLines="1" w:line="240" w:lineRule="auto"/>
        <w:rPr>
          <w:rFonts w:cs="Times New Roman"/>
          <w:szCs w:val="24"/>
          <w:lang w:val="de-DE" w:eastAsia="de-DE"/>
        </w:rPr>
      </w:pPr>
      <w:r w:rsidRPr="000E518D">
        <w:rPr>
          <w:rFonts w:cs="Times New Roman"/>
          <w:szCs w:val="24"/>
          <w:lang w:val="de-DE" w:eastAsia="de-DE"/>
        </w:rPr>
        <w:t xml:space="preserve">Matthias </w:t>
      </w:r>
      <w:proofErr w:type="spellStart"/>
      <w:r w:rsidRPr="000E518D">
        <w:rPr>
          <w:rFonts w:cs="Times New Roman"/>
          <w:szCs w:val="24"/>
          <w:lang w:val="de-DE" w:eastAsia="de-DE"/>
        </w:rPr>
        <w:t>Waltenberger</w:t>
      </w:r>
      <w:proofErr w:type="spellEnd"/>
      <w:r w:rsidRPr="000E518D">
        <w:rPr>
          <w:rFonts w:cs="Times New Roman"/>
          <w:szCs w:val="24"/>
          <w:lang w:val="de-DE" w:eastAsia="de-DE"/>
        </w:rPr>
        <w:t xml:space="preserve"> bringt seit mehreren Jahren seine technische Expertise in die Konzeption digitaler Anwendungen ein. Sein Fokus liegt auf Systemarchitektur, technologischen Entscheidungsgrundlagen und der nutzerzentrierten Ausgestaltung von Softwarelösungen. In die </w:t>
      </w:r>
      <w:proofErr w:type="spellStart"/>
      <w:r w:rsidRPr="000E518D">
        <w:rPr>
          <w:rFonts w:cs="Times New Roman"/>
          <w:szCs w:val="24"/>
          <w:lang w:val="de-DE" w:eastAsia="de-DE"/>
        </w:rPr>
        <w:t>Augustinerfinder-App</w:t>
      </w:r>
      <w:proofErr w:type="spellEnd"/>
      <w:r w:rsidRPr="000E518D">
        <w:rPr>
          <w:rFonts w:cs="Times New Roman"/>
          <w:szCs w:val="24"/>
          <w:lang w:val="de-DE" w:eastAsia="de-DE"/>
        </w:rPr>
        <w:t xml:space="preserve"> wirkt er insbesondere beratend bei der technischen Ausrichtung mit.</w:t>
      </w:r>
    </w:p>
    <w:p w:rsidR="000E518D" w:rsidRPr="000E518D" w:rsidRDefault="000E518D" w:rsidP="00D950D9">
      <w:pPr>
        <w:spacing w:beforeLines="1" w:afterLines="1" w:line="240" w:lineRule="auto"/>
        <w:rPr>
          <w:rFonts w:cs="Times New Roman"/>
          <w:szCs w:val="20"/>
          <w:lang w:val="de-DE" w:eastAsia="de-DE"/>
        </w:rPr>
      </w:pPr>
    </w:p>
    <w:p w:rsidR="0050181B" w:rsidRDefault="0050181B" w:rsidP="00D950D9">
      <w:pPr>
        <w:spacing w:beforeLines="1" w:afterLines="1" w:line="240" w:lineRule="auto"/>
        <w:rPr>
          <w:rFonts w:cs="Times New Roman"/>
          <w:szCs w:val="24"/>
          <w:lang w:val="de-DE" w:eastAsia="de-DE"/>
        </w:rPr>
      </w:pPr>
    </w:p>
    <w:p w:rsidR="0050181B" w:rsidRDefault="0050181B" w:rsidP="00D950D9">
      <w:pPr>
        <w:spacing w:beforeLines="1" w:afterLines="1" w:line="240" w:lineRule="auto"/>
        <w:rPr>
          <w:rFonts w:cs="Times New Roman"/>
          <w:szCs w:val="24"/>
          <w:lang w:val="de-DE" w:eastAsia="de-DE"/>
        </w:rPr>
      </w:pPr>
    </w:p>
    <w:p w:rsidR="000E518D" w:rsidRPr="000E518D" w:rsidRDefault="000E518D" w:rsidP="00D950D9">
      <w:pPr>
        <w:spacing w:beforeLines="1" w:afterLines="1" w:line="240" w:lineRule="auto"/>
        <w:rPr>
          <w:rFonts w:cs="Times New Roman"/>
          <w:szCs w:val="20"/>
          <w:lang w:val="de-DE" w:eastAsia="de-DE"/>
        </w:rPr>
      </w:pPr>
      <w:r>
        <w:rPr>
          <w:rFonts w:cs="Times New Roman"/>
          <w:szCs w:val="24"/>
          <w:lang w:val="de-DE" w:eastAsia="de-DE"/>
        </w:rPr>
        <w:t xml:space="preserve">Max </w:t>
      </w:r>
      <w:proofErr w:type="spellStart"/>
      <w:r w:rsidRPr="000E518D">
        <w:rPr>
          <w:rFonts w:cs="Times New Roman"/>
          <w:szCs w:val="24"/>
          <w:lang w:val="de-DE" w:eastAsia="de-DE"/>
        </w:rPr>
        <w:t>Guggenberger</w:t>
      </w:r>
      <w:proofErr w:type="spellEnd"/>
      <w:r w:rsidRPr="000E518D">
        <w:rPr>
          <w:rFonts w:cs="Times New Roman"/>
          <w:szCs w:val="24"/>
          <w:lang w:val="de-DE" w:eastAsia="de-DE"/>
        </w:rPr>
        <w:t xml:space="preserve"> holte bewusst seinen langjährigen Freund Matthias </w:t>
      </w:r>
      <w:proofErr w:type="spellStart"/>
      <w:r w:rsidRPr="000E518D">
        <w:rPr>
          <w:rFonts w:cs="Times New Roman"/>
          <w:szCs w:val="24"/>
          <w:lang w:val="de-DE" w:eastAsia="de-DE"/>
        </w:rPr>
        <w:t>Waltenberger</w:t>
      </w:r>
      <w:proofErr w:type="spellEnd"/>
      <w:r w:rsidRPr="000E518D">
        <w:rPr>
          <w:rFonts w:cs="Times New Roman"/>
          <w:szCs w:val="24"/>
          <w:lang w:val="de-DE" w:eastAsia="de-DE"/>
        </w:rPr>
        <w:t xml:space="preserve">, mit dem ihn eine persönliche Verbindung seit der Kindheit verbindet, mit ins Projekt. </w:t>
      </w:r>
      <w:r w:rsidR="0050181B">
        <w:rPr>
          <w:rFonts w:cs="Times New Roman"/>
          <w:szCs w:val="24"/>
          <w:lang w:val="de-DE" w:eastAsia="de-DE"/>
        </w:rPr>
        <w:br/>
      </w:r>
      <w:r w:rsidRPr="000E518D">
        <w:rPr>
          <w:rFonts w:cs="Times New Roman"/>
          <w:szCs w:val="24"/>
          <w:lang w:val="de-DE" w:eastAsia="de-DE"/>
        </w:rPr>
        <w:t xml:space="preserve">Die Kombination aus klarer Vision, eigenständigem Design, unternehmerischer Praxis und technischer Expertise bildet die Grundlage der </w:t>
      </w:r>
      <w:proofErr w:type="spellStart"/>
      <w:r w:rsidRPr="000E518D">
        <w:rPr>
          <w:rFonts w:cs="Times New Roman"/>
          <w:szCs w:val="24"/>
          <w:lang w:val="de-DE" w:eastAsia="de-DE"/>
        </w:rPr>
        <w:t>Augustinerfinder-App</w:t>
      </w:r>
      <w:proofErr w:type="spellEnd"/>
      <w:r w:rsidRPr="000E518D">
        <w:rPr>
          <w:rFonts w:cs="Times New Roman"/>
          <w:szCs w:val="24"/>
          <w:lang w:val="de-DE" w:eastAsia="de-DE"/>
        </w:rPr>
        <w:t>.</w:t>
      </w:r>
    </w:p>
    <w:p w:rsidR="000E518D" w:rsidRPr="000E518D" w:rsidRDefault="000E518D" w:rsidP="00D950D9">
      <w:pPr>
        <w:spacing w:beforeLines="1" w:afterLines="1" w:line="240" w:lineRule="auto"/>
        <w:rPr>
          <w:rFonts w:ascii="Times" w:hAnsi="Times" w:cs="Times New Roman"/>
          <w:sz w:val="20"/>
          <w:szCs w:val="20"/>
          <w:lang w:val="de-DE" w:eastAsia="de-DE"/>
        </w:rPr>
      </w:pPr>
      <w:r w:rsidRPr="000E518D">
        <w:rPr>
          <w:rFonts w:ascii="Helvetica" w:hAnsi="Helvetica" w:cs="Times New Roman"/>
          <w:sz w:val="20"/>
          <w:szCs w:val="20"/>
          <w:lang w:val="de-DE"/>
        </w:rPr>
        <w:t> </w:t>
      </w:r>
    </w:p>
    <w:p w:rsidR="000E518D" w:rsidRPr="000E518D" w:rsidRDefault="000E518D" w:rsidP="00D950D9">
      <w:pPr>
        <w:spacing w:beforeLines="1" w:afterLines="1" w:line="240" w:lineRule="auto"/>
        <w:rPr>
          <w:rFonts w:ascii="Times" w:hAnsi="Times" w:cs="Times New Roman"/>
          <w:sz w:val="20"/>
          <w:szCs w:val="20"/>
          <w:lang w:val="de-DE" w:eastAsia="de-DE"/>
        </w:rPr>
      </w:pPr>
    </w:p>
    <w:p w:rsidR="0050181B" w:rsidRDefault="0050181B" w:rsidP="00D950D9">
      <w:pPr>
        <w:spacing w:beforeLines="1" w:afterLines="1" w:line="240" w:lineRule="auto"/>
        <w:rPr>
          <w:lang w:val="de-DE"/>
        </w:rPr>
      </w:pPr>
    </w:p>
    <w:p w:rsidR="00BE31C0" w:rsidRDefault="002A7C3D" w:rsidP="00D950D9">
      <w:pPr>
        <w:spacing w:beforeLines="1" w:afterLines="1" w:line="240" w:lineRule="auto"/>
        <w:rPr>
          <w:lang w:val="de-DE"/>
        </w:rPr>
      </w:pPr>
      <w:r w:rsidRPr="00A31CFC">
        <w:rPr>
          <w:lang w:val="de-DE"/>
        </w:rPr>
        <w:br/>
      </w:r>
      <w:r w:rsidRPr="00A31CFC">
        <w:rPr>
          <w:lang w:val="de-DE"/>
        </w:rPr>
        <w:br/>
        <w:t xml:space="preserve">Max </w:t>
      </w:r>
      <w:proofErr w:type="spellStart"/>
      <w:r w:rsidRPr="00A31CFC">
        <w:rPr>
          <w:lang w:val="de-DE"/>
        </w:rPr>
        <w:t>Guggenberger</w:t>
      </w:r>
      <w:proofErr w:type="spellEnd"/>
      <w:r w:rsidRPr="00A31CFC">
        <w:rPr>
          <w:lang w:val="de-DE"/>
        </w:rPr>
        <w:t xml:space="preserve"> &amp; Matthias </w:t>
      </w:r>
      <w:proofErr w:type="spellStart"/>
      <w:r w:rsidRPr="00A31CFC">
        <w:rPr>
          <w:lang w:val="de-DE"/>
        </w:rPr>
        <w:t>Waltenberger</w:t>
      </w:r>
      <w:proofErr w:type="spellEnd"/>
      <w:r w:rsidRPr="00A31CFC">
        <w:rPr>
          <w:lang w:val="de-DE"/>
        </w:rPr>
        <w:br/>
        <w:t>TIDOM UG – Hohenbrunner Straße 4a, 85521 Ottobrunn</w:t>
      </w:r>
      <w:r w:rsidR="00B5227F">
        <w:rPr>
          <w:lang w:val="de-DE"/>
        </w:rPr>
        <w:br/>
      </w:r>
      <w:proofErr w:type="spellStart"/>
      <w:r w:rsidR="00B5227F">
        <w:rPr>
          <w:lang w:val="de-DE"/>
        </w:rPr>
        <w:t>www,augustinerfinder.de</w:t>
      </w:r>
      <w:proofErr w:type="spellEnd"/>
      <w:r w:rsidRPr="00A31CFC">
        <w:rPr>
          <w:lang w:val="de-DE"/>
        </w:rPr>
        <w:br/>
      </w:r>
      <w:hyperlink r:id="rId8" w:history="1">
        <w:proofErr w:type="spellStart"/>
        <w:r w:rsidR="00B5227F" w:rsidRPr="00E52626">
          <w:rPr>
            <w:rStyle w:val="Link"/>
            <w:lang w:val="de-DE"/>
          </w:rPr>
          <w:t>servus@augustinerfinder.de</w:t>
        </w:r>
        <w:proofErr w:type="spellEnd"/>
      </w:hyperlink>
    </w:p>
    <w:p w:rsidR="00B5227F" w:rsidRPr="00B5227F" w:rsidRDefault="00B5227F">
      <w:pPr>
        <w:rPr>
          <w:sz w:val="18"/>
          <w:szCs w:val="18"/>
          <w:lang w:val="de-DE"/>
        </w:rPr>
      </w:pPr>
      <w:r w:rsidRPr="00B5227F">
        <w:rPr>
          <w:sz w:val="18"/>
          <w:szCs w:val="18"/>
          <w:lang w:val="de-DE"/>
        </w:rPr>
        <w:t>Die Nutzung des Materials ist für redaktionelle Berichterstattung über Augustinerfinder freigegeben. Änderungen an Logos bitte nur nach Freigabe.</w:t>
      </w:r>
    </w:p>
    <w:sectPr w:rsidR="00B5227F" w:rsidRPr="00B5227F" w:rsidSect="000E518D">
      <w:headerReference w:type="default" r:id="rId9"/>
      <w:pgSz w:w="12240" w:h="15840"/>
      <w:pgMar w:top="1665" w:right="1800" w:bottom="1440" w:left="1800" w:gutter="0"/>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9A3596" w:rsidRDefault="009A3596" w:rsidP="00081A89">
      <w:pPr>
        <w:spacing w:after="0" w:line="240" w:lineRule="auto"/>
      </w:pPr>
      <w:r>
        <w:separator/>
      </w:r>
    </w:p>
  </w:endnote>
  <w:endnote w:type="continuationSeparator" w:id="1">
    <w:p w:rsidR="009A3596" w:rsidRDefault="009A3596" w:rsidP="00081A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ourier">
    <w:panose1 w:val="02000500000000000000"/>
    <w:charset w:val="00"/>
    <w:family w:val="auto"/>
    <w:pitch w:val="variable"/>
    <w:sig w:usb0="00000003" w:usb1="00000000" w:usb2="00000000" w:usb3="00000000" w:csb0="00000001" w:csb1="00000000"/>
  </w:font>
  <w:font w:name="Lucida Grande">
    <w:panose1 w:val="02040503050201090203"/>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w:altName w:val="Times Roman"/>
    <w:panose1 w:val="02000500000000000000"/>
    <w:charset w:val="4D"/>
    <w:family w:val="roman"/>
    <w:notTrueType/>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9A3596" w:rsidRDefault="009A3596" w:rsidP="00081A89">
      <w:pPr>
        <w:spacing w:after="0" w:line="240" w:lineRule="auto"/>
      </w:pPr>
      <w:r>
        <w:separator/>
      </w:r>
    </w:p>
  </w:footnote>
  <w:footnote w:type="continuationSeparator" w:id="1">
    <w:p w:rsidR="009A3596" w:rsidRDefault="009A3596" w:rsidP="00081A89">
      <w:pPr>
        <w:spacing w:after="0" w:line="240" w:lineRule="auto"/>
      </w:pPr>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0E518D" w:rsidRDefault="000E518D">
    <w:pPr>
      <w:pStyle w:val="Kopfzeile"/>
    </w:pPr>
    <w:r w:rsidRPr="000E518D">
      <w:rPr>
        <w:noProof/>
        <w:lang w:val="de-DE" w:eastAsia="de-DE"/>
      </w:rPr>
      <w:drawing>
        <wp:anchor distT="0" distB="0" distL="114300" distR="114300" simplePos="0" relativeHeight="251659264" behindDoc="1" locked="0" layoutInCell="1" allowOverlap="1">
          <wp:simplePos x="0" y="0"/>
          <wp:positionH relativeFrom="margin">
            <wp:posOffset>2171700</wp:posOffset>
          </wp:positionH>
          <wp:positionV relativeFrom="paragraph">
            <wp:posOffset>-342900</wp:posOffset>
          </wp:positionV>
          <wp:extent cx="1202267" cy="1202267"/>
          <wp:effectExtent l="25400" t="0" r="0" b="0"/>
          <wp:wrapNone/>
          <wp:docPr id="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xmlns:mo="http://schemas.microsoft.com/office/mac/office/2008/main" xmlns:mv="urn:schemas-microsoft-com:mac:vml" val="0"/>
                      </a:ext>
                    </a:extLst>
                  </a:blip>
                  <a:srcRect/>
                  <a:stretch>
                    <a:fillRect/>
                  </a:stretch>
                </pic:blipFill>
                <pic:spPr bwMode="auto">
                  <a:xfrm>
                    <a:off x="0" y="0"/>
                    <a:ext cx="1202267" cy="1202267"/>
                  </a:xfrm>
                  <a:prstGeom prst="rect">
                    <a:avLst/>
                  </a:prstGeom>
                  <a:noFill/>
                  <a:ln>
                    <a:noFill/>
                  </a:ln>
                </pic:spPr>
              </pic:pic>
            </a:graphicData>
          </a:graphic>
        </wp:anchor>
      </w:drawing>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hyphenationZone w:val="425"/>
  <w:characterSpacingControl w:val="doNotCompress"/>
  <w:hdrShapeDefaults>
    <o:shapedefaults v:ext="edit" spidmax="2051"/>
  </w:hdrShapeDefaults>
  <w:footnotePr>
    <w:footnote w:id="0"/>
    <w:footnote w:id="1"/>
  </w:footnotePr>
  <w:endnotePr>
    <w:endnote w:id="0"/>
    <w:endnote w:id="1"/>
  </w:endnotePr>
  <w:compat>
    <w:useFELayout/>
  </w:compat>
  <w:rsids>
    <w:rsidRoot w:val="00B47730"/>
    <w:rsid w:val="00034616"/>
    <w:rsid w:val="0006063C"/>
    <w:rsid w:val="00081A89"/>
    <w:rsid w:val="000E518D"/>
    <w:rsid w:val="0015074B"/>
    <w:rsid w:val="00177A56"/>
    <w:rsid w:val="001B42F5"/>
    <w:rsid w:val="00230CF4"/>
    <w:rsid w:val="0029639D"/>
    <w:rsid w:val="002A7C3D"/>
    <w:rsid w:val="00326F90"/>
    <w:rsid w:val="004017AA"/>
    <w:rsid w:val="0050181B"/>
    <w:rsid w:val="00687E3E"/>
    <w:rsid w:val="00782FF1"/>
    <w:rsid w:val="008A4870"/>
    <w:rsid w:val="00911F1F"/>
    <w:rsid w:val="00920D52"/>
    <w:rsid w:val="009A3596"/>
    <w:rsid w:val="009B609C"/>
    <w:rsid w:val="00A27C02"/>
    <w:rsid w:val="00A31CFC"/>
    <w:rsid w:val="00AA1D8D"/>
    <w:rsid w:val="00B47730"/>
    <w:rsid w:val="00B5227F"/>
    <w:rsid w:val="00BE31C0"/>
    <w:rsid w:val="00CB0664"/>
    <w:rsid w:val="00D950D9"/>
    <w:rsid w:val="00E036FD"/>
    <w:rsid w:val="00E37E95"/>
    <w:rsid w:val="00F73819"/>
    <w:rsid w:val="00FA3111"/>
    <w:rsid w:val="00FC693F"/>
    <w:rsid w:val="00FE087E"/>
  </w:rsids>
  <m:mathPr>
    <m:mathFont m:val="Impac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693F"/>
    <w:rPr>
      <w:rFonts w:ascii="Arial" w:hAnsi="Arial"/>
    </w:rPr>
  </w:style>
  <w:style w:type="paragraph" w:styleId="berschrift1">
    <w:name w:val="heading 1"/>
    <w:basedOn w:val="Standard"/>
    <w:next w:val="Standard"/>
    <w:link w:val="berschrift1Zeiche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eiche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eiche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eiche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eiche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Kopfzeile">
    <w:name w:val="header"/>
    <w:basedOn w:val="Standard"/>
    <w:link w:val="KopfzeileZeichen"/>
    <w:uiPriority w:val="99"/>
    <w:unhideWhenUsed/>
    <w:rsid w:val="00E618BF"/>
    <w:pPr>
      <w:tabs>
        <w:tab w:val="center" w:pos="4680"/>
        <w:tab w:val="right" w:pos="9360"/>
      </w:tabs>
      <w:spacing w:after="0" w:line="240" w:lineRule="auto"/>
    </w:pPr>
  </w:style>
  <w:style w:type="character" w:customStyle="1" w:styleId="KopfzeileZeichen">
    <w:name w:val="Kopfzeile Zeichen"/>
    <w:basedOn w:val="Absatzstandardschriftart"/>
    <w:link w:val="Kopfzeile"/>
    <w:uiPriority w:val="99"/>
    <w:rsid w:val="00E618BF"/>
  </w:style>
  <w:style w:type="paragraph" w:styleId="Fuzeile">
    <w:name w:val="footer"/>
    <w:basedOn w:val="Standard"/>
    <w:link w:val="FuzeileZeichen"/>
    <w:uiPriority w:val="99"/>
    <w:unhideWhenUsed/>
    <w:rsid w:val="00E618BF"/>
    <w:pPr>
      <w:tabs>
        <w:tab w:val="center" w:pos="4680"/>
        <w:tab w:val="right" w:pos="9360"/>
      </w:tabs>
      <w:spacing w:after="0" w:line="240" w:lineRule="auto"/>
    </w:pPr>
  </w:style>
  <w:style w:type="character" w:customStyle="1" w:styleId="FuzeileZeichen">
    <w:name w:val="Fußzeile Zeiche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eichen">
    <w:name w:val="Überschrift 1 Zeiche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eichen">
    <w:name w:val="Überschrift 2 Zeiche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eichen">
    <w:name w:val="Überschrift 3 Zeiche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eiche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eichen">
    <w:name w:val="Titel Zeiche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eiche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eichen">
    <w:name w:val="Untertitel Zeiche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eichen"/>
    <w:uiPriority w:val="99"/>
    <w:unhideWhenUsed/>
    <w:rsid w:val="00AA1D8D"/>
    <w:pPr>
      <w:spacing w:after="120"/>
    </w:pPr>
  </w:style>
  <w:style w:type="character" w:customStyle="1" w:styleId="TextkrperZeichen">
    <w:name w:val="Textkörper Zeichen"/>
    <w:basedOn w:val="Absatzstandardschriftart"/>
    <w:link w:val="Textkrper"/>
    <w:uiPriority w:val="99"/>
    <w:rsid w:val="00AA1D8D"/>
  </w:style>
  <w:style w:type="paragraph" w:styleId="Textkrper2">
    <w:name w:val="Body Text 2"/>
    <w:basedOn w:val="Standard"/>
    <w:link w:val="Textkrper2Zeichen"/>
    <w:uiPriority w:val="99"/>
    <w:unhideWhenUsed/>
    <w:rsid w:val="00AA1D8D"/>
    <w:pPr>
      <w:spacing w:after="120" w:line="480" w:lineRule="auto"/>
    </w:pPr>
  </w:style>
  <w:style w:type="character" w:customStyle="1" w:styleId="Textkrper2Zeichen">
    <w:name w:val="Textkörper 2 Zeichen"/>
    <w:basedOn w:val="Absatzstandardschriftart"/>
    <w:link w:val="Textkrper2"/>
    <w:uiPriority w:val="99"/>
    <w:rsid w:val="00AA1D8D"/>
  </w:style>
  <w:style w:type="paragraph" w:styleId="Textkrper3">
    <w:name w:val="Body Text 3"/>
    <w:basedOn w:val="Standard"/>
    <w:link w:val="Textkrper3Zeichen"/>
    <w:uiPriority w:val="99"/>
    <w:unhideWhenUsed/>
    <w:rsid w:val="00AA1D8D"/>
    <w:pPr>
      <w:spacing w:after="120"/>
    </w:pPr>
    <w:rPr>
      <w:sz w:val="16"/>
      <w:szCs w:val="16"/>
    </w:rPr>
  </w:style>
  <w:style w:type="character" w:customStyle="1" w:styleId="Textkrper3Zeichen">
    <w:name w:val="Textkörper 3 Zeiche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eiche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eichen">
    <w:name w:val="Makrotext Zeichen"/>
    <w:basedOn w:val="Absatzstandardschriftart"/>
    <w:link w:val="Makrotext"/>
    <w:uiPriority w:val="99"/>
    <w:rsid w:val="0029639D"/>
    <w:rPr>
      <w:rFonts w:ascii="Courier" w:hAnsi="Courier"/>
      <w:sz w:val="20"/>
      <w:szCs w:val="20"/>
    </w:rPr>
  </w:style>
  <w:style w:type="paragraph" w:styleId="Anfhrungszeichen">
    <w:name w:val="Quote"/>
    <w:basedOn w:val="Standard"/>
    <w:next w:val="Standard"/>
    <w:link w:val="AnfhrungszeichenZeichen"/>
    <w:uiPriority w:val="29"/>
    <w:qFormat/>
    <w:rsid w:val="00FC693F"/>
    <w:rPr>
      <w:i/>
      <w:iCs/>
      <w:color w:val="000000" w:themeColor="text1"/>
    </w:rPr>
  </w:style>
  <w:style w:type="character" w:customStyle="1" w:styleId="AnfhrungszeichenZeichen">
    <w:name w:val="Anführungszeichen Zeichen"/>
    <w:basedOn w:val="Absatzstandardschriftart"/>
    <w:link w:val="Anfhrungszeichen"/>
    <w:uiPriority w:val="29"/>
    <w:rsid w:val="00FC693F"/>
    <w:rPr>
      <w:i/>
      <w:iCs/>
      <w:color w:val="000000" w:themeColor="text1"/>
    </w:rPr>
  </w:style>
  <w:style w:type="character" w:customStyle="1" w:styleId="berschrift4Zeichen">
    <w:name w:val="Überschrift 4 Zeiche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eichen">
    <w:name w:val="Überschrift 5 Zeiche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eichen">
    <w:name w:val="Überschrift 6 Zeiche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eichen">
    <w:name w:val="Überschrift 7 Zeiche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eichen">
    <w:name w:val="Überschrift 8 Zeiche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eichen">
    <w:name w:val="Überschrift 9 Zeiche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Betont">
    <w:name w:val="Strong"/>
    <w:basedOn w:val="Absatzstandardschriftart"/>
    <w:uiPriority w:val="22"/>
    <w:qFormat/>
    <w:rsid w:val="00FC693F"/>
    <w:rPr>
      <w:b/>
      <w:bCs/>
    </w:rPr>
  </w:style>
  <w:style w:type="character" w:styleId="Herausstellen">
    <w:name w:val="Emphasis"/>
    <w:basedOn w:val="Absatzstandardschriftart"/>
    <w:uiPriority w:val="20"/>
    <w:qFormat/>
    <w:rsid w:val="00FC693F"/>
    <w:rPr>
      <w:i/>
      <w:iCs/>
    </w:rPr>
  </w:style>
  <w:style w:type="paragraph" w:styleId="IntensivesAnfhrungszeichen">
    <w:name w:val="Intense Quote"/>
    <w:basedOn w:val="Standard"/>
    <w:next w:val="Standard"/>
    <w:link w:val="IntensivesAnfhrungszeichenZeiche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AnfhrungszeichenZeichen">
    <w:name w:val="Intensives Anführungszeichen Zeichen"/>
    <w:basedOn w:val="Absatzstandardschriftart"/>
    <w:link w:val="IntensivesAnfhrungszeichen"/>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StandardWeb">
    <w:name w:val="Normal (Web)"/>
    <w:basedOn w:val="Standard"/>
    <w:uiPriority w:val="99"/>
    <w:semiHidden/>
    <w:unhideWhenUsed/>
    <w:rsid w:val="00B5227F"/>
    <w:rPr>
      <w:rFonts w:ascii="Times New Roman" w:hAnsi="Times New Roman" w:cs="Times New Roman"/>
      <w:sz w:val="24"/>
      <w:szCs w:val="24"/>
    </w:rPr>
  </w:style>
  <w:style w:type="character" w:styleId="Link">
    <w:name w:val="Hyperlink"/>
    <w:basedOn w:val="Absatzstandardschriftart"/>
    <w:uiPriority w:val="99"/>
    <w:unhideWhenUsed/>
    <w:rsid w:val="00B5227F"/>
    <w:rPr>
      <w:color w:val="0000FF" w:themeColor="hyperlink"/>
      <w:u w:val="single"/>
    </w:rPr>
  </w:style>
  <w:style w:type="character" w:customStyle="1" w:styleId="UnresolvedMention">
    <w:name w:val="Unresolved Mention"/>
    <w:basedOn w:val="Absatzstandardschriftart"/>
    <w:uiPriority w:val="99"/>
    <w:semiHidden/>
    <w:unhideWhenUsed/>
    <w:rsid w:val="00B5227F"/>
    <w:rPr>
      <w:color w:val="605E5C"/>
      <w:shd w:val="clear" w:color="auto" w:fill="E1DFDD"/>
    </w:rPr>
  </w:style>
  <w:style w:type="paragraph" w:styleId="Dokumentstruktur">
    <w:name w:val="Document Map"/>
    <w:basedOn w:val="Standard"/>
    <w:link w:val="DokumentstrukturZeichen"/>
    <w:uiPriority w:val="99"/>
    <w:semiHidden/>
    <w:unhideWhenUsed/>
    <w:rsid w:val="00230CF4"/>
    <w:pPr>
      <w:spacing w:after="0" w:line="240" w:lineRule="auto"/>
    </w:pPr>
    <w:rPr>
      <w:rFonts w:ascii="Lucida Grande" w:hAnsi="Lucida Grande"/>
      <w:sz w:val="24"/>
      <w:szCs w:val="24"/>
    </w:rPr>
  </w:style>
  <w:style w:type="character" w:customStyle="1" w:styleId="DokumentstrukturZeichen">
    <w:name w:val="Dokumentstruktur Zeichen"/>
    <w:basedOn w:val="Absatzstandardschriftart"/>
    <w:link w:val="Dokumentstruktur"/>
    <w:uiPriority w:val="99"/>
    <w:semiHidden/>
    <w:rsid w:val="00230CF4"/>
    <w:rPr>
      <w:rFonts w:ascii="Lucida Grande" w:hAnsi="Lucida Grande"/>
      <w:sz w:val="24"/>
      <w:szCs w:val="24"/>
    </w:rPr>
  </w:style>
</w:styles>
</file>

<file path=word/webSettings.xml><?xml version="1.0" encoding="utf-8"?>
<w:webSettings xmlns:r="http://schemas.openxmlformats.org/officeDocument/2006/relationships" xmlns:w="http://schemas.openxmlformats.org/wordprocessingml/2006/main">
  <w:divs>
    <w:div w:id="771779633">
      <w:bodyDiv w:val="1"/>
      <w:marLeft w:val="0"/>
      <w:marRight w:val="0"/>
      <w:marTop w:val="0"/>
      <w:marBottom w:val="0"/>
      <w:divBdr>
        <w:top w:val="none" w:sz="0" w:space="0" w:color="auto"/>
        <w:left w:val="none" w:sz="0" w:space="0" w:color="auto"/>
        <w:bottom w:val="none" w:sz="0" w:space="0" w:color="auto"/>
        <w:right w:val="none" w:sz="0" w:space="0" w:color="auto"/>
      </w:divBdr>
    </w:div>
    <w:div w:id="1212035233">
      <w:bodyDiv w:val="1"/>
      <w:marLeft w:val="0"/>
      <w:marRight w:val="0"/>
      <w:marTop w:val="0"/>
      <w:marBottom w:val="0"/>
      <w:divBdr>
        <w:top w:val="none" w:sz="0" w:space="0" w:color="auto"/>
        <w:left w:val="none" w:sz="0" w:space="0" w:color="auto"/>
        <w:bottom w:val="none" w:sz="0" w:space="0" w:color="auto"/>
        <w:right w:val="none" w:sz="0" w:space="0" w:color="auto"/>
      </w:divBdr>
    </w:div>
    <w:div w:id="1348361503">
      <w:bodyDiv w:val="1"/>
      <w:marLeft w:val="0"/>
      <w:marRight w:val="0"/>
      <w:marTop w:val="0"/>
      <w:marBottom w:val="0"/>
      <w:divBdr>
        <w:top w:val="none" w:sz="0" w:space="0" w:color="auto"/>
        <w:left w:val="none" w:sz="0" w:space="0" w:color="auto"/>
        <w:bottom w:val="none" w:sz="0" w:space="0" w:color="auto"/>
        <w:right w:val="none" w:sz="0" w:space="0" w:color="auto"/>
      </w:divBdr>
    </w:div>
    <w:div w:id="15018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servus@augustinerfinder.de"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782</Words>
  <Characters>4462</Characters>
  <Application>Microsoft Word 12.0.0</Application>
  <DocSecurity>0</DocSecurity>
  <Lines>37</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5479</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Reinhold Zwiebler</cp:lastModifiedBy>
  <cp:revision>3</cp:revision>
  <cp:lastPrinted>2025-06-25T06:08:00Z</cp:lastPrinted>
  <dcterms:created xsi:type="dcterms:W3CDTF">2026-01-26T14:05:00Z</dcterms:created>
  <dcterms:modified xsi:type="dcterms:W3CDTF">2026-01-26T14:08:00Z</dcterms:modified>
  <cp:category/>
</cp:coreProperties>
</file>